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B34E7C" w14:textId="5AD51335" w:rsidR="00593E14" w:rsidRDefault="00A94DCC" w:rsidP="00593E14">
      <w:pPr>
        <w:pStyle w:val="berschrift1"/>
        <w:shd w:val="clear" w:color="auto" w:fill="FFFFFF"/>
        <w:spacing w:before="0" w:beforeAutospacing="0" w:after="144"/>
        <w:rPr>
          <w:rFonts w:ascii="Calibri" w:hAnsi="Calibri" w:cs="Calibri"/>
          <w:color w:val="666666"/>
          <w:sz w:val="48"/>
        </w:rPr>
      </w:pPr>
      <w:r>
        <w:rPr>
          <w:rFonts w:ascii="Calibri" w:hAnsi="Calibri" w:cs="Calibri"/>
          <w:noProof/>
          <w:color w:val="666666"/>
          <w:sz w:val="48"/>
        </w:rPr>
        <w:drawing>
          <wp:inline distT="0" distB="0" distL="0" distR="0" wp14:anchorId="3B4EB4DE" wp14:editId="5DA90D92">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4B6215B" w14:textId="77777777" w:rsidR="00493B65" w:rsidRDefault="007166CE" w:rsidP="00493B65">
      <w:pPr>
        <w:pStyle w:val="berschrift1"/>
      </w:pPr>
      <w:r>
        <w:br w:type="page"/>
      </w:r>
      <w:r w:rsidR="00493B65">
        <w:lastRenderedPageBreak/>
        <w:t>Vorwort</w:t>
      </w:r>
    </w:p>
    <w:p w14:paraId="4A2A78EC" w14:textId="1B415F69" w:rsidR="00493B65" w:rsidRDefault="00493B65" w:rsidP="00493B65">
      <w:r>
        <w:t>2022</w:t>
      </w:r>
      <w:r w:rsidR="00037FFD">
        <w:t xml:space="preserve"> </w:t>
      </w:r>
      <w:r>
        <w:t>–</w:t>
      </w:r>
      <w:r w:rsidR="00037FFD">
        <w:t xml:space="preserve"> </w:t>
      </w:r>
      <w:r>
        <w:t>ich</w:t>
      </w:r>
      <w:r w:rsidR="00037FFD">
        <w:t xml:space="preserve"> </w:t>
      </w:r>
      <w:r>
        <w:t>arbeite</w:t>
      </w:r>
      <w:r w:rsidR="00037FFD">
        <w:t xml:space="preserve"> </w:t>
      </w:r>
      <w:r>
        <w:t>seit</w:t>
      </w:r>
      <w:r w:rsidR="00037FFD">
        <w:t xml:space="preserve"> </w:t>
      </w:r>
      <w:r>
        <w:t>September</w:t>
      </w:r>
      <w:r w:rsidR="00037FFD">
        <w:t xml:space="preserve"> </w:t>
      </w:r>
      <w:r>
        <w:t>2021</w:t>
      </w:r>
      <w:r w:rsidR="00037FFD">
        <w:t xml:space="preserve"> </w:t>
      </w:r>
      <w:r>
        <w:t>daran,</w:t>
      </w:r>
      <w:r w:rsidR="00037FFD">
        <w:t xml:space="preserve"> </w:t>
      </w:r>
      <w:r>
        <w:t>die</w:t>
      </w:r>
      <w:r w:rsidR="00037FFD">
        <w:t xml:space="preserve"> </w:t>
      </w:r>
      <w:r>
        <w:t>Bücher</w:t>
      </w:r>
      <w:r w:rsidR="00037FFD">
        <w:t xml:space="preserve"> </w:t>
      </w:r>
      <w:r>
        <w:t>für</w:t>
      </w:r>
      <w:r w:rsidR="00037FFD">
        <w:t xml:space="preserve"> </w:t>
      </w:r>
      <w:r>
        <w:t>dieses</w:t>
      </w:r>
      <w:r w:rsidR="00037FFD">
        <w:t xml:space="preserve"> </w:t>
      </w:r>
      <w:r>
        <w:t>Jahr</w:t>
      </w:r>
      <w:r w:rsidR="00037FFD">
        <w:t xml:space="preserve"> </w:t>
      </w:r>
      <w:r>
        <w:t>zu</w:t>
      </w:r>
      <w:r w:rsidR="00037FFD">
        <w:t xml:space="preserve"> </w:t>
      </w:r>
      <w:r>
        <w:t>überarbeiten.</w:t>
      </w:r>
      <w:r w:rsidR="00037FFD">
        <w:t xml:space="preserve"> </w:t>
      </w:r>
      <w:r>
        <w:t>Das</w:t>
      </w:r>
      <w:r w:rsidR="00037FFD">
        <w:t xml:space="preserve"> </w:t>
      </w:r>
      <w:r>
        <w:t>bedeutet,</w:t>
      </w:r>
      <w:r w:rsidR="00037FFD">
        <w:t xml:space="preserve"> </w:t>
      </w:r>
      <w:r>
        <w:t>dass</w:t>
      </w:r>
      <w:r w:rsidR="00037FFD">
        <w:t xml:space="preserve"> </w:t>
      </w:r>
      <w:r>
        <w:t>neue</w:t>
      </w:r>
      <w:r w:rsidR="00037FFD">
        <w:t xml:space="preserve"> </w:t>
      </w:r>
      <w:r>
        <w:t>Bücher</w:t>
      </w:r>
      <w:r w:rsidR="00037FFD">
        <w:t xml:space="preserve"> </w:t>
      </w:r>
      <w:r>
        <w:t>hinzukommen</w:t>
      </w:r>
      <w:r w:rsidR="00037FFD">
        <w:t xml:space="preserve"> </w:t>
      </w:r>
      <w:r>
        <w:t>und</w:t>
      </w:r>
      <w:r w:rsidR="00037FFD">
        <w:t xml:space="preserve"> </w:t>
      </w:r>
      <w:r>
        <w:t>bestehende</w:t>
      </w:r>
      <w:r w:rsidR="00037FFD">
        <w:t xml:space="preserve"> </w:t>
      </w:r>
      <w:r>
        <w:t>Bücher</w:t>
      </w:r>
      <w:r w:rsidR="00037FFD">
        <w:t xml:space="preserve"> </w:t>
      </w:r>
      <w:r>
        <w:t>aktualisiert</w:t>
      </w:r>
      <w:r w:rsidR="00037FFD">
        <w:t xml:space="preserve"> </w:t>
      </w:r>
      <w:r>
        <w:t>werden.</w:t>
      </w:r>
      <w:r w:rsidR="00037FFD">
        <w:t xml:space="preserve"> </w:t>
      </w:r>
      <w:r>
        <w:t>Und</w:t>
      </w:r>
      <w:r w:rsidR="00037FFD">
        <w:t xml:space="preserve"> </w:t>
      </w:r>
      <w:r>
        <w:t>da</w:t>
      </w:r>
      <w:r w:rsidR="00037FFD">
        <w:t xml:space="preserve"> </w:t>
      </w:r>
      <w:r>
        <w:t>mittlerweile</w:t>
      </w:r>
      <w:r w:rsidR="00037FFD">
        <w:t xml:space="preserve"> </w:t>
      </w:r>
      <w:r>
        <w:t>in</w:t>
      </w:r>
      <w:r w:rsidR="00037FFD">
        <w:t xml:space="preserve"> </w:t>
      </w:r>
      <w:r>
        <w:t>der</w:t>
      </w:r>
      <w:r w:rsidR="00037FFD">
        <w:t xml:space="preserve"> </w:t>
      </w:r>
      <w:r>
        <w:t>Lesekammer</w:t>
      </w:r>
      <w:r w:rsidR="00037FFD">
        <w:t xml:space="preserve"> </w:t>
      </w:r>
      <w:r>
        <w:t>mehr</w:t>
      </w:r>
      <w:r w:rsidR="00037FFD">
        <w:t xml:space="preserve"> </w:t>
      </w:r>
      <w:r>
        <w:t>als</w:t>
      </w:r>
      <w:r w:rsidR="00037FFD">
        <w:t xml:space="preserve"> </w:t>
      </w:r>
      <w:r>
        <w:t>1.000</w:t>
      </w:r>
      <w:r w:rsidR="00037FFD">
        <w:t xml:space="preserve"> </w:t>
      </w:r>
      <w:r>
        <w:t>Bücher</w:t>
      </w:r>
      <w:r w:rsidR="00037FFD">
        <w:t xml:space="preserve"> </w:t>
      </w:r>
      <w:r>
        <w:t>zum</w:t>
      </w:r>
      <w:r w:rsidR="00037FFD">
        <w:t xml:space="preserve"> </w:t>
      </w:r>
      <w:r>
        <w:t>Download</w:t>
      </w:r>
      <w:r w:rsidR="00037FFD">
        <w:t xml:space="preserve"> </w:t>
      </w:r>
      <w:r>
        <w:t>stehen,</w:t>
      </w:r>
      <w:r w:rsidR="00037FFD">
        <w:t xml:space="preserve"> </w:t>
      </w:r>
      <w:r>
        <w:t>ist</w:t>
      </w:r>
      <w:r w:rsidR="00037FFD">
        <w:t xml:space="preserve"> </w:t>
      </w:r>
      <w:r>
        <w:t>das</w:t>
      </w:r>
      <w:r w:rsidR="00037FFD">
        <w:t xml:space="preserve"> </w:t>
      </w:r>
      <w:r>
        <w:t>eine</w:t>
      </w:r>
      <w:r w:rsidR="00037FFD">
        <w:t xml:space="preserve"> </w:t>
      </w:r>
      <w:r>
        <w:t>Menge</w:t>
      </w:r>
      <w:r w:rsidR="00037FFD">
        <w:t xml:space="preserve"> </w:t>
      </w:r>
      <w:r>
        <w:t>Arbeit.</w:t>
      </w:r>
      <w:r w:rsidR="00037FFD">
        <w:t xml:space="preserve"> </w:t>
      </w:r>
      <w:r>
        <w:t>Deshalb</w:t>
      </w:r>
      <w:r w:rsidR="00037FFD">
        <w:t xml:space="preserve"> </w:t>
      </w:r>
      <w:r>
        <w:t>habe</w:t>
      </w:r>
      <w:r w:rsidR="00037FFD">
        <w:t xml:space="preserve"> </w:t>
      </w:r>
      <w:r>
        <w:t>ich</w:t>
      </w:r>
      <w:r w:rsidR="00037FFD">
        <w:t xml:space="preserve"> </w:t>
      </w:r>
      <w:r>
        <w:t>so</w:t>
      </w:r>
      <w:r w:rsidR="00037FFD">
        <w:t xml:space="preserve"> </w:t>
      </w:r>
      <w:r>
        <w:t>früh</w:t>
      </w:r>
      <w:r w:rsidR="00037FFD">
        <w:t xml:space="preserve"> </w:t>
      </w:r>
      <w:r>
        <w:t>wie</w:t>
      </w:r>
      <w:r w:rsidR="00037FFD">
        <w:t xml:space="preserve"> </w:t>
      </w:r>
      <w:r>
        <w:t>möglich</w:t>
      </w:r>
      <w:r w:rsidR="00037FFD">
        <w:t xml:space="preserve"> </w:t>
      </w:r>
      <w:r>
        <w:t>damit</w:t>
      </w:r>
      <w:r w:rsidR="00037FFD">
        <w:t xml:space="preserve"> </w:t>
      </w:r>
      <w:r>
        <w:t>angefangen.</w:t>
      </w:r>
    </w:p>
    <w:p w14:paraId="5A6DDFE8" w14:textId="0C729A48" w:rsidR="00493B65" w:rsidRDefault="00493B65" w:rsidP="00493B65">
      <w:r>
        <w:t>An</w:t>
      </w:r>
      <w:r w:rsidR="00037FFD">
        <w:t xml:space="preserve"> </w:t>
      </w:r>
      <w:r>
        <w:t>den</w:t>
      </w:r>
      <w:r w:rsidR="00037FFD">
        <w:t xml:space="preserve"> </w:t>
      </w:r>
      <w:r>
        <w:t>Büchern,</w:t>
      </w:r>
      <w:r w:rsidR="00037FFD">
        <w:t xml:space="preserve"> </w:t>
      </w:r>
      <w:r>
        <w:t>die</w:t>
      </w:r>
      <w:r w:rsidR="00037FFD">
        <w:t xml:space="preserve"> </w:t>
      </w:r>
      <w:r>
        <w:t>es</w:t>
      </w:r>
      <w:r w:rsidR="00037FFD">
        <w:t xml:space="preserve"> </w:t>
      </w:r>
      <w:r>
        <w:t>schon</w:t>
      </w:r>
      <w:r w:rsidR="00037FFD">
        <w:t xml:space="preserve"> </w:t>
      </w:r>
      <w:r>
        <w:t>gibt,</w:t>
      </w:r>
      <w:r w:rsidR="00037FFD">
        <w:t xml:space="preserve"> </w:t>
      </w:r>
      <w:r>
        <w:t>ändert</w:t>
      </w:r>
      <w:r w:rsidR="00037FFD">
        <w:t xml:space="preserve"> </w:t>
      </w:r>
      <w:r>
        <w:t>sich</w:t>
      </w:r>
      <w:r w:rsidR="00037FFD">
        <w:t xml:space="preserve"> </w:t>
      </w:r>
      <w:r>
        <w:t>das</w:t>
      </w:r>
      <w:r w:rsidR="00037FFD">
        <w:t xml:space="preserve"> </w:t>
      </w:r>
      <w:r>
        <w:t>Vorwort.</w:t>
      </w:r>
      <w:r w:rsidR="00037FFD">
        <w:t xml:space="preserve"> </w:t>
      </w:r>
      <w:r>
        <w:t>Zusätzlich</w:t>
      </w:r>
      <w:r w:rsidR="00037FFD">
        <w:t xml:space="preserve"> </w:t>
      </w:r>
      <w:r>
        <w:t>möchte</w:t>
      </w:r>
      <w:r w:rsidR="00037FFD">
        <w:t xml:space="preserve"> </w:t>
      </w:r>
      <w:r>
        <w:t>ich</w:t>
      </w:r>
      <w:r w:rsidR="00037FFD">
        <w:t xml:space="preserve"> </w:t>
      </w:r>
      <w:r>
        <w:t>Bilder</w:t>
      </w:r>
      <w:r w:rsidR="00037FFD">
        <w:t xml:space="preserve"> </w:t>
      </w:r>
      <w:r>
        <w:t>der</w:t>
      </w:r>
      <w:r w:rsidR="00037FFD">
        <w:t xml:space="preserve"> </w:t>
      </w:r>
      <w:r>
        <w:t>jeweiligen</w:t>
      </w:r>
      <w:r w:rsidR="00037FFD">
        <w:t xml:space="preserve"> </w:t>
      </w:r>
      <w:r>
        <w:t>Autoren</w:t>
      </w:r>
      <w:r w:rsidR="00037FFD">
        <w:t xml:space="preserve"> </w:t>
      </w:r>
      <w:r>
        <w:t>hinzufügen,</w:t>
      </w:r>
      <w:r w:rsidR="00037FFD">
        <w:t xml:space="preserve"> </w:t>
      </w:r>
      <w:r>
        <w:t>so</w:t>
      </w:r>
      <w:r w:rsidR="00037FFD">
        <w:t xml:space="preserve"> </w:t>
      </w:r>
      <w:r>
        <w:t>weit</w:t>
      </w:r>
      <w:r w:rsidR="00037FFD">
        <w:t xml:space="preserve"> </w:t>
      </w:r>
      <w:r>
        <w:t>mir</w:t>
      </w:r>
      <w:r w:rsidR="00037FFD">
        <w:t xml:space="preserve"> </w:t>
      </w:r>
      <w:r>
        <w:t>diese</w:t>
      </w:r>
      <w:r w:rsidR="00037FFD">
        <w:t xml:space="preserve"> </w:t>
      </w:r>
      <w:r>
        <w:t>vorliegen.</w:t>
      </w:r>
      <w:r w:rsidR="00037FFD">
        <w:t xml:space="preserve"> </w:t>
      </w:r>
      <w:r>
        <w:t>Und</w:t>
      </w:r>
      <w:r w:rsidR="00037FFD">
        <w:t xml:space="preserve"> </w:t>
      </w:r>
      <w:r>
        <w:t>ein</w:t>
      </w:r>
      <w:r w:rsidR="00037FFD">
        <w:t xml:space="preserve"> </w:t>
      </w:r>
      <w:r>
        <w:t>neuer</w:t>
      </w:r>
      <w:r w:rsidR="00037FFD">
        <w:t xml:space="preserve"> </w:t>
      </w:r>
      <w:r>
        <w:t>Spendenaufruf</w:t>
      </w:r>
      <w:r w:rsidR="00037FFD">
        <w:t xml:space="preserve"> </w:t>
      </w:r>
      <w:r>
        <w:t>steht</w:t>
      </w:r>
      <w:r w:rsidR="00037FFD">
        <w:t xml:space="preserve"> </w:t>
      </w:r>
      <w:r>
        <w:t>auf</w:t>
      </w:r>
      <w:r w:rsidR="00037FFD">
        <w:t xml:space="preserve"> </w:t>
      </w:r>
      <w:r>
        <w:t>der</w:t>
      </w:r>
      <w:r w:rsidR="00037FFD">
        <w:t xml:space="preserve"> </w:t>
      </w:r>
      <w:r>
        <w:t>letzten</w:t>
      </w:r>
      <w:r w:rsidR="00037FFD">
        <w:t xml:space="preserve"> </w:t>
      </w:r>
      <w:r>
        <w:t>Seite</w:t>
      </w:r>
      <w:r w:rsidR="00037FFD">
        <w:t xml:space="preserve"> </w:t>
      </w:r>
      <w:r>
        <w:t>–</w:t>
      </w:r>
      <w:r w:rsidR="00037FFD">
        <w:t xml:space="preserve"> </w:t>
      </w:r>
      <w:r>
        <w:t>es</w:t>
      </w:r>
      <w:r w:rsidR="00037FFD">
        <w:t xml:space="preserve"> </w:t>
      </w:r>
      <w:r>
        <w:t>geht</w:t>
      </w:r>
      <w:r w:rsidR="00037FFD">
        <w:t xml:space="preserve"> </w:t>
      </w:r>
      <w:r>
        <w:t>um</w:t>
      </w:r>
      <w:r w:rsidR="00037FFD">
        <w:t xml:space="preserve"> </w:t>
      </w:r>
      <w:r>
        <w:t>die</w:t>
      </w:r>
      <w:r w:rsidR="00037FFD">
        <w:t xml:space="preserve"> </w:t>
      </w:r>
      <w:r>
        <w:t>Kirche</w:t>
      </w:r>
      <w:r w:rsidR="00037FFD">
        <w:t xml:space="preserve"> </w:t>
      </w:r>
      <w:r>
        <w:t>Jung</w:t>
      </w:r>
      <w:r w:rsidR="00037FFD">
        <w:t xml:space="preserve"> </w:t>
      </w:r>
      <w:r>
        <w:t>St.</w:t>
      </w:r>
      <w:r w:rsidR="00037FFD">
        <w:t xml:space="preserve"> </w:t>
      </w:r>
      <w:r>
        <w:t>Peter</w:t>
      </w:r>
      <w:r w:rsidR="00037FFD">
        <w:t xml:space="preserve"> </w:t>
      </w:r>
      <w:r>
        <w:t>in</w:t>
      </w:r>
      <w:r w:rsidR="00037FFD">
        <w:t xml:space="preserve"> </w:t>
      </w:r>
      <w:r>
        <w:t>Straßburg.</w:t>
      </w:r>
      <w:r w:rsidR="00037FFD">
        <w:t xml:space="preserve"> </w:t>
      </w:r>
      <w:r>
        <w:t>Wer</w:t>
      </w:r>
      <w:r w:rsidR="00037FFD">
        <w:t xml:space="preserve"> </w:t>
      </w:r>
      <w:r>
        <w:t>mich</w:t>
      </w:r>
      <w:r w:rsidR="00037FFD">
        <w:t xml:space="preserve"> </w:t>
      </w:r>
      <w:r>
        <w:t>kennt,</w:t>
      </w:r>
      <w:r w:rsidR="00037FFD">
        <w:t xml:space="preserve"> </w:t>
      </w:r>
      <w:r>
        <w:t>der</w:t>
      </w:r>
      <w:r w:rsidR="00037FFD">
        <w:t xml:space="preserve"> </w:t>
      </w:r>
      <w:r>
        <w:t>weiß,</w:t>
      </w:r>
      <w:r w:rsidR="00037FFD">
        <w:t xml:space="preserve"> </w:t>
      </w:r>
      <w:r>
        <w:t>dass</w:t>
      </w:r>
      <w:r w:rsidR="00037FFD">
        <w:t xml:space="preserve"> </w:t>
      </w:r>
      <w:r>
        <w:t>ich</w:t>
      </w:r>
      <w:r w:rsidR="00037FFD">
        <w:t xml:space="preserve"> </w:t>
      </w:r>
      <w:r>
        <w:t>für</w:t>
      </w:r>
      <w:r w:rsidR="00037FFD">
        <w:t xml:space="preserve"> </w:t>
      </w:r>
      <w:r>
        <w:t>die</w:t>
      </w:r>
      <w:r w:rsidR="00037FFD">
        <w:t xml:space="preserve"> </w:t>
      </w:r>
      <w:r>
        <w:t>Kirche</w:t>
      </w:r>
      <w:r w:rsidR="00037FFD">
        <w:t xml:space="preserve"> </w:t>
      </w:r>
      <w:r>
        <w:t>der</w:t>
      </w:r>
      <w:r w:rsidR="00037FFD">
        <w:t xml:space="preserve"> </w:t>
      </w:r>
      <w:r>
        <w:t>Reformationszeit</w:t>
      </w:r>
      <w:r w:rsidR="00037FFD">
        <w:t xml:space="preserve"> </w:t>
      </w:r>
      <w:r>
        <w:t>in</w:t>
      </w:r>
      <w:r w:rsidR="00037FFD">
        <w:t xml:space="preserve"> </w:t>
      </w:r>
      <w:r>
        <w:t>Straßburg</w:t>
      </w:r>
      <w:r w:rsidR="00037FFD">
        <w:t xml:space="preserve"> </w:t>
      </w:r>
      <w:r>
        <w:t>eine</w:t>
      </w:r>
      <w:r w:rsidR="00037FFD">
        <w:t xml:space="preserve"> </w:t>
      </w:r>
      <w:r>
        <w:t>ganz</w:t>
      </w:r>
      <w:r w:rsidR="00037FFD">
        <w:t xml:space="preserve"> </w:t>
      </w:r>
      <w:r>
        <w:t>besondere</w:t>
      </w:r>
      <w:r w:rsidR="00037FFD">
        <w:t xml:space="preserve"> </w:t>
      </w:r>
      <w:r>
        <w:t>Vorliebe</w:t>
      </w:r>
      <w:r w:rsidR="00037FFD">
        <w:t xml:space="preserve"> </w:t>
      </w:r>
      <w:r>
        <w:t>habe</w:t>
      </w:r>
      <w:r w:rsidR="00037FFD">
        <w:t xml:space="preserve"> </w:t>
      </w:r>
      <w:r>
        <w:t>–</w:t>
      </w:r>
      <w:r w:rsidR="00037FFD">
        <w:t xml:space="preserve"> </w:t>
      </w:r>
      <w:r>
        <w:t>daher</w:t>
      </w:r>
      <w:r w:rsidR="00037FFD">
        <w:t xml:space="preserve"> </w:t>
      </w:r>
      <w:r>
        <w:t>der</w:t>
      </w:r>
      <w:r w:rsidR="00037FFD">
        <w:t xml:space="preserve"> </w:t>
      </w:r>
      <w:r>
        <w:t>Spendenaufruf</w:t>
      </w:r>
      <w:r w:rsidR="00037FFD">
        <w:t xml:space="preserve"> </w:t>
      </w:r>
      <w:r>
        <w:t>für</w:t>
      </w:r>
      <w:r w:rsidR="00037FFD">
        <w:t xml:space="preserve"> </w:t>
      </w:r>
      <w:r>
        <w:t>die</w:t>
      </w:r>
      <w:r w:rsidR="00037FFD">
        <w:t xml:space="preserve"> </w:t>
      </w:r>
      <w:r>
        <w:t>Kirche,</w:t>
      </w:r>
      <w:r w:rsidR="00037FFD">
        <w:t xml:space="preserve"> </w:t>
      </w:r>
      <w:r>
        <w:t>in</w:t>
      </w:r>
      <w:r w:rsidR="00037FFD">
        <w:t xml:space="preserve"> </w:t>
      </w:r>
      <w:r>
        <w:t>der</w:t>
      </w:r>
      <w:r w:rsidR="00037FFD">
        <w:t xml:space="preserve"> </w:t>
      </w:r>
      <w:r>
        <w:t>Capito</w:t>
      </w:r>
      <w:r w:rsidR="00037FFD">
        <w:t xml:space="preserve"> </w:t>
      </w:r>
      <w:r>
        <w:t>und</w:t>
      </w:r>
      <w:r w:rsidR="00037FFD">
        <w:t xml:space="preserve"> </w:t>
      </w:r>
      <w:r>
        <w:t>Fagio</w:t>
      </w:r>
      <w:r w:rsidR="00037FFD">
        <w:t xml:space="preserve"> </w:t>
      </w:r>
      <w:r>
        <w:t>wirkten.</w:t>
      </w:r>
      <w:r w:rsidR="00037FFD">
        <w:t xml:space="preserve"> </w:t>
      </w:r>
      <w:r>
        <w:t>Auch</w:t>
      </w:r>
      <w:r w:rsidR="00037FFD">
        <w:t xml:space="preserve"> </w:t>
      </w:r>
      <w:r>
        <w:t>sprachlich</w:t>
      </w:r>
      <w:r w:rsidR="00037FFD">
        <w:t xml:space="preserve"> </w:t>
      </w:r>
      <w:r>
        <w:t>wurden</w:t>
      </w:r>
      <w:r w:rsidR="00037FFD">
        <w:t xml:space="preserve"> </w:t>
      </w:r>
      <w:r>
        <w:t>sie</w:t>
      </w:r>
      <w:r w:rsidR="00037FFD">
        <w:t xml:space="preserve"> </w:t>
      </w:r>
      <w:r>
        <w:t>teilweise</w:t>
      </w:r>
      <w:r w:rsidR="00037FFD">
        <w:t xml:space="preserve"> </w:t>
      </w:r>
      <w:r>
        <w:t>überarbeitet,</w:t>
      </w:r>
      <w:r w:rsidR="00037FFD">
        <w:t xml:space="preserve"> </w:t>
      </w:r>
      <w:r>
        <w:t>wo</w:t>
      </w:r>
      <w:r w:rsidR="00037FFD">
        <w:t xml:space="preserve"> </w:t>
      </w:r>
      <w:r>
        <w:t>möglich</w:t>
      </w:r>
      <w:r w:rsidR="00037FFD">
        <w:t xml:space="preserve"> </w:t>
      </w:r>
      <w:r>
        <w:t>wurden</w:t>
      </w:r>
      <w:r w:rsidR="00037FFD">
        <w:t xml:space="preserve"> </w:t>
      </w:r>
      <w:r>
        <w:t>sie</w:t>
      </w:r>
      <w:r w:rsidR="00037FFD">
        <w:t xml:space="preserve"> </w:t>
      </w:r>
      <w:r>
        <w:t>auch</w:t>
      </w:r>
      <w:r w:rsidR="00037FFD">
        <w:t xml:space="preserve"> </w:t>
      </w:r>
      <w:r>
        <w:t>erweitert.</w:t>
      </w:r>
    </w:p>
    <w:p w14:paraId="4433AFE2" w14:textId="17318C9E" w:rsidR="00493B65" w:rsidRDefault="00493B65" w:rsidP="00493B65">
      <w:r>
        <w:t>Euch</w:t>
      </w:r>
      <w:r w:rsidR="00037FFD">
        <w:t xml:space="preserve"> </w:t>
      </w:r>
      <w:r>
        <w:t>allen</w:t>
      </w:r>
      <w:r w:rsidR="00037FFD">
        <w:t xml:space="preserve"> </w:t>
      </w:r>
      <w:r>
        <w:t>wünsche</w:t>
      </w:r>
      <w:r w:rsidR="00037FFD">
        <w:t xml:space="preserve"> </w:t>
      </w:r>
      <w:r>
        <w:t>ich</w:t>
      </w:r>
      <w:r w:rsidR="00037FFD">
        <w:t xml:space="preserve"> </w:t>
      </w:r>
      <w:r>
        <w:t>Gottes</w:t>
      </w:r>
      <w:r w:rsidR="00037FFD">
        <w:t xml:space="preserve"> </w:t>
      </w:r>
      <w:r>
        <w:t>reichen</w:t>
      </w:r>
      <w:r w:rsidR="00037FFD">
        <w:t xml:space="preserve"> </w:t>
      </w:r>
      <w:r>
        <w:t>Segen</w:t>
      </w:r>
      <w:r w:rsidR="00037FFD">
        <w:t xml:space="preserve"> </w:t>
      </w:r>
      <w:r>
        <w:t>und</w:t>
      </w:r>
      <w:r w:rsidR="00037FFD">
        <w:t xml:space="preserve"> </w:t>
      </w:r>
      <w:r>
        <w:t>dass</w:t>
      </w:r>
      <w:r w:rsidR="00037FFD">
        <w:t xml:space="preserve"> </w:t>
      </w:r>
      <w:r>
        <w:t>Ihr</w:t>
      </w:r>
      <w:r w:rsidR="00037FFD">
        <w:t xml:space="preserve"> </w:t>
      </w:r>
      <w:r>
        <w:t>für</w:t>
      </w:r>
      <w:r w:rsidR="00037FFD">
        <w:t xml:space="preserve"> </w:t>
      </w:r>
      <w:r>
        <w:t>Euch</w:t>
      </w:r>
      <w:r w:rsidR="00037FFD">
        <w:t xml:space="preserve"> </w:t>
      </w:r>
      <w:r>
        <w:t>interessante</w:t>
      </w:r>
      <w:r w:rsidR="00037FFD">
        <w:t xml:space="preserve"> </w:t>
      </w:r>
      <w:r>
        <w:t>Texte</w:t>
      </w:r>
      <w:r w:rsidR="00037FFD">
        <w:t xml:space="preserve"> </w:t>
      </w:r>
      <w:r>
        <w:t>hier</w:t>
      </w:r>
      <w:r w:rsidR="00037FFD">
        <w:t xml:space="preserve"> </w:t>
      </w:r>
      <w:r>
        <w:t>findet.</w:t>
      </w:r>
      <w:r w:rsidR="00037FFD">
        <w:t xml:space="preserve"> </w:t>
      </w:r>
      <w:r>
        <w:t>Für</w:t>
      </w:r>
      <w:r w:rsidR="00037FFD">
        <w:t xml:space="preserve"> </w:t>
      </w:r>
      <w:r>
        <w:t>Anregungen</w:t>
      </w:r>
      <w:r w:rsidR="00037FFD">
        <w:t xml:space="preserve"> </w:t>
      </w:r>
      <w:r>
        <w:t>bin</w:t>
      </w:r>
      <w:r w:rsidR="00037FFD">
        <w:t xml:space="preserve"> </w:t>
      </w:r>
      <w:r>
        <w:t>ich</w:t>
      </w:r>
      <w:r w:rsidR="00037FFD">
        <w:t xml:space="preserve"> </w:t>
      </w:r>
      <w:r>
        <w:t>immer</w:t>
      </w:r>
      <w:r w:rsidR="00037FFD">
        <w:t xml:space="preserve"> </w:t>
      </w:r>
      <w:r>
        <w:t>dankbar.</w:t>
      </w:r>
    </w:p>
    <w:p w14:paraId="0DEF3A76" w14:textId="1E51CC7A" w:rsidR="00493B65" w:rsidRDefault="00493B65" w:rsidP="00493B65">
      <w:r>
        <w:t>Gruß</w:t>
      </w:r>
      <w:r w:rsidR="00037FFD">
        <w:t xml:space="preserve"> </w:t>
      </w:r>
      <w:r>
        <w:t>&amp;</w:t>
      </w:r>
      <w:r w:rsidR="00037FFD">
        <w:t xml:space="preserve"> </w:t>
      </w:r>
      <w:r>
        <w:t>Segen,</w:t>
      </w:r>
    </w:p>
    <w:p w14:paraId="2DA26DAD" w14:textId="77777777" w:rsidR="007166CE" w:rsidRDefault="00493B65" w:rsidP="00493B65">
      <w:r>
        <w:t>Andreas</w:t>
      </w:r>
    </w:p>
    <w:p w14:paraId="4B56512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5CF6A1E" w14:textId="2CCD1D60" w:rsidR="00037FFD" w:rsidRDefault="00037FFD" w:rsidP="00037FFD">
      <w:pPr>
        <w:spacing w:after="0" w:line="240" w:lineRule="auto"/>
        <w:jc w:val="center"/>
      </w:pPr>
      <w:r>
        <w:rPr>
          <w:noProof/>
        </w:rPr>
        <w:drawing>
          <wp:inline distT="0" distB="0" distL="0" distR="0" wp14:anchorId="53ECA92A" wp14:editId="1585B2EC">
            <wp:extent cx="2743200" cy="39909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2743200" cy="3990975"/>
                    </a:xfrm>
                    <a:prstGeom prst="rect">
                      <a:avLst/>
                    </a:prstGeom>
                  </pic:spPr>
                </pic:pic>
              </a:graphicData>
            </a:graphic>
          </wp:inline>
        </w:drawing>
      </w:r>
    </w:p>
    <w:p w14:paraId="043E5F47" w14:textId="51A298DE" w:rsidR="00BD71A4" w:rsidRDefault="00BD71A4">
      <w:pPr>
        <w:spacing w:after="0" w:line="240" w:lineRule="auto"/>
        <w:rPr>
          <w:rFonts w:eastAsia="Times New Roman"/>
          <w:b/>
          <w:bCs/>
          <w:color w:val="000000"/>
          <w:kern w:val="36"/>
          <w:sz w:val="36"/>
          <w:szCs w:val="48"/>
          <w:lang w:eastAsia="de-DE"/>
        </w:rPr>
      </w:pPr>
      <w:r>
        <w:br w:type="page"/>
      </w:r>
    </w:p>
    <w:p w14:paraId="1ADA32BC" w14:textId="45712AF9" w:rsidR="00037FFD" w:rsidRDefault="00037FFD" w:rsidP="00037FFD">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Härter, Franz Heinrich - Ich und mein Haus wollen dem Herren dienen</w:t>
      </w:r>
    </w:p>
    <w:p w14:paraId="3FD91144" w14:textId="2A79356F"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Text: Josua 24, 14-15.</w:t>
      </w:r>
    </w:p>
    <w:p w14:paraId="057835AC" w14:textId="14BEE347"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eastAsiaTheme="majorEastAsia" w:hAnsi="Calibri" w:cs="Calibri"/>
          <w:color w:val="000000"/>
          <w:sz w:val="22"/>
          <w:szCs w:val="22"/>
        </w:rPr>
        <w:t>Ich und mein Haus wollen dem Herrn dienen!</w:t>
      </w:r>
      <w:r>
        <w:rPr>
          <w:rFonts w:ascii="Calibri" w:hAnsi="Calibri" w:cs="Calibri"/>
          <w:color w:val="000000"/>
          <w:sz w:val="22"/>
          <w:szCs w:val="22"/>
        </w:rPr>
        <w:t xml:space="preserve"> Dieses Wort erschallt durch die Jahrtausende der Vorzeit aus dem Mund eines Frommen, der nicht ein Priester, sondern ein Kriegsmann war. Josua, der Sohn Nun, der Ephraimite, hatte die Aufgabe seines Lebens gelöst und Israel nach Kanaan gebracht. Er stand am Ziel seiner Laufbahn als glorreicher Sieger. Das ehrwürdige Haupt des mehr als hundertjährigen Greisen ragte aus der Versammlung des Volkes hervor, und mit der wohlbekannten Stimme, die sonst durch das Gewühl der Schlacht zum Ohr und Herzen der Kämpfer drang, rief er nun den Scharen und ihren Führern die gewichtigen Worte zu:</w:t>
      </w:r>
    </w:p>
    <w:p w14:paraId="6FAFC466" w14:textId="39339FEA"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eastAsiaTheme="majorEastAsia" w:hAnsi="Calibri" w:cs="Calibri"/>
          <w:color w:val="000000"/>
          <w:sz w:val="22"/>
          <w:szCs w:val="22"/>
        </w:rPr>
        <w:t>Fürchtet den Herrn, und dienet ihm treulich, und rechtschaffen, und lasst fahren die Götter, denen eure Väter gedient haben jenseits des Wassers und in Ägypten, und dient dem Herrn. Gefällt es euch aber nicht, dass ihr dem Herrn dient, so erwählt heute, welchem ihr dienen wollt; dem Gott, dem eure Väter gedient haben jenseits des Wassers, oder den Göttern der Amoriter, in welcher Land ihr wohnt. Ich aber und mein Haus wollen dem Herrn dienen!</w:t>
      </w:r>
    </w:p>
    <w:p w14:paraId="450E70BE" w14:textId="346745B4"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sind Worte eines Mannes ohne Furcht und Tadel, welcher seine letzten Kräfte aufbietet; im Dienst seines Volkes und seines Gottes. Hätten die Israeliten seiner Stimme gehorcht, sie wären gesegnet worden vor allen Völkern der Erde, und ihre Geschichte hätte gewiss die glänzendste Stelle in den Jahrbüchern der Menschheit behauptet. Im ersten Augenblick fassten sie auch die heiligsten Entschlüsse. Erschüttert von dem Aufruf des großen Feldherrn, antworteten sie einstimmig: „Das sei ferne von uns, dass wir den Herrn verlassen und andern Göttern dienen; wir wollen dem Herrn dienen, denn Er ist unser Sott! „</w:t>
      </w:r>
    </w:p>
    <w:p w14:paraId="5608143F" w14:textId="240CF9C1"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Sie wiederholten dreimal dieses Gelübde, und Josua errichtete zum Andenken des feierlich geschlossenen Bundes einen Stein unter der Eiche beim Heiligtum.</w:t>
      </w:r>
    </w:p>
    <w:p w14:paraId="0EFD8BF5" w14:textId="52E844FC"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Josua, dessen Name schon Heil bedeutet, hatte, soviel Er es vermochte, dem Volk den Weg des Heils gezeigt, in den Worten: „Ich und mein Haus wollen dem Herrn dienen.“ Allein, seine Zeitgenossen folgten dem frommen Führer nicht. Der edle Feldherr starb; sein Denkmal verwitterte; die Beteuerungen, die man ihm einst gab, wurden vergessen. Die Familienhäupter wichen ab von der richtigen Bahn, und wandelten ihre eigenen Wege; sie vernachlässigten den wahren Jehovahsdienst, pflanzten die Erkenntnis Gottes nicht auf ihre Kinder fort, und das aufwachsende Geschlecht kannte bald den Herrn nicht mehr</w:t>
      </w:r>
      <w:r>
        <w:rPr>
          <w:rStyle w:val="Funotenzeichen"/>
          <w:rFonts w:ascii="Calibri" w:hAnsi="Calibri" w:cs="Calibri"/>
          <w:color w:val="000000"/>
          <w:sz w:val="22"/>
          <w:szCs w:val="22"/>
        </w:rPr>
        <w:footnoteReference w:id="1"/>
      </w:r>
      <w:r>
        <w:rPr>
          <w:rFonts w:ascii="Calibri" w:hAnsi="Calibri" w:cs="Calibri"/>
          <w:color w:val="000000"/>
          <w:sz w:val="22"/>
          <w:szCs w:val="22"/>
        </w:rPr>
        <w:t>.</w:t>
      </w:r>
    </w:p>
    <w:p w14:paraId="2FEEEC07" w14:textId="089CB86A"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Gute verliert und verlernt sich schnell unter unserem gefallenen Geschlecht, das Böse aber wächst und wuchert auf Erden ohne Pflege. Israel sank immer tiefer in die Gräuel des Götzendienstes, der durch Sinnenreiz und Sündenlust die Herzen lockte und betörte; und nun gingen Josuas Drohungen</w:t>
      </w:r>
      <w:r>
        <w:rPr>
          <w:rStyle w:val="Funotenzeichen"/>
          <w:rFonts w:ascii="Calibri" w:hAnsi="Calibri" w:cs="Calibri"/>
          <w:color w:val="000000"/>
          <w:sz w:val="22"/>
          <w:szCs w:val="22"/>
        </w:rPr>
        <w:footnoteReference w:id="2"/>
      </w:r>
      <w:r>
        <w:rPr>
          <w:rFonts w:ascii="Calibri" w:hAnsi="Calibri" w:cs="Calibri"/>
          <w:color w:val="000000"/>
          <w:sz w:val="22"/>
          <w:szCs w:val="22"/>
        </w:rPr>
        <w:t xml:space="preserve"> in Erfüllung, und furchtbare Strafgerichte trafen die Abtrünnigen zur Warnung für alle Zeiten und Völker.</w:t>
      </w:r>
    </w:p>
    <w:p w14:paraId="7BE1A0F4" w14:textId="575526E0"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Zur Warnung auch für uns, meine Freunde; denn die Schmach- und Schreckens-Geschichte des israelitischen Volkes ist uns nicht umsonst in den heiligen Urkunden des alten Bundes überliefert worden. Sie soll uns lehren, dass wer von Gott weicht, der weicht von seinem Glück. Auch unsere Nation hat vor wenigen Jahrzehnten eine Schmach- und Schreckens-Zeit gehabt; mit Entsetzen blicken wir zurück auf ihre blutigen Spuren in der Geschichte; aber mit Dank und Freude sehen wir in der Gegenwart, dass durch die schweren Schicksale, welche unser Vaterland getroffen haben, der religiöse Sinn wieder anfängt aufzuleben, nachdem er eine geraume Zeit erstorben schien; wir sehen, dass edle Männer und Frauen sich bemühen diesen Sinn zu nähren und zu verbreiten, dass wohltätige Vereine sich zu diesem Zweck bilden, und dass so manche christliche Anstalt sich vieler Teilnahme erfreut.</w:t>
      </w:r>
    </w:p>
    <w:p w14:paraId="19E8BDBC" w14:textId="23EBEC0C"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Allein, bei dem vielseitig begonnenen Guten wird immer noch die Hauptsache vermisst. Meistens ist nur der Name, die äußere Form vorhanden, die innere Kraft, die Gediegenheit fehlt; die Christusreligion ist zwar wieder anerkannt, aber Christus selbst ist noch nicht bei uns zu Hause; man gestattet ihm die Öffentlichkeit, aber man schließt ihn von der Häuslichkeit aus. Dies ist der Hauptmangel unserer Tage; er liegt im Familienleben. Vergebens sind alle Vereine, alle öffentliche Anstalten, alle Schulverbesserungen, wenn nicht der Geist der echten Religiosität in das Familienleben einkehrt, wenn nicht Väter und Mütter das Wort des ehrwürdigen Josua zum Wahlspruche wählen: „Ich und mein Haus wollen dem Herrn dienen! „</w:t>
      </w:r>
    </w:p>
    <w:p w14:paraId="10C389FA" w14:textId="53D9E996"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Gewiss sind nicht wenige unter uns schon einmal von dem Gedanken ergriffen worden! Möchte doch die häusliche Gottesverehrung unter uns wieder aufleben! Aber bald erhoben sich dagegen zu vielerlei Bedenklichkeiten; und die Ausführung unterblieb. Manche sind auch wohl einen Schritt weiter gegangen, und haben einen Versuch gemacht; allein, da zeigten sich unerwartete Schwierigkeiten, der erste Versuch misslang und man wagte keinen zweiten mehr.</w:t>
      </w:r>
    </w:p>
    <w:p w14:paraId="3890E388" w14:textId="4B3019DF"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 meine Freunde, sollten wir denn außer Stande sein eine segensreiche Einrichtung, deren sich die Vorwelt erfreute, wieder hervorzurufen? Alle Dinge sind ja möglich dem, der da glaubt. Lasst uns mit glaubensmutigen Sinn die Frage untersuchen:</w:t>
      </w:r>
    </w:p>
    <w:p w14:paraId="2975BC96" w14:textId="4F64645C"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eastAsiaTheme="majorEastAsia" w:hAnsi="Calibri" w:cs="Calibri"/>
          <w:color w:val="000000"/>
          <w:sz w:val="22"/>
          <w:szCs w:val="22"/>
        </w:rPr>
        <w:t>Ob es möglich ist die häusliche Gottesverehrung wieder unter uns einzuführen.</w:t>
      </w:r>
    </w:p>
    <w:p w14:paraId="24D09AB7" w14:textId="7C39D9C8"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wollen, indem wir die Einwürfe und Schwierigkeiten erwägen, welche dieser Einführung entgegentreten, die Einwürfe zu beantworten und die Mittel zu entdecken suchen, jene Schwierigkeiten zu besiegen. Gott gebe uns dazu den Beistand seiner Gnade!</w:t>
      </w:r>
    </w:p>
    <w:p w14:paraId="71CC183F" w14:textId="2D9BB1AB"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w:t>
      </w:r>
      <w:r>
        <w:rPr>
          <w:rStyle w:val="Fett"/>
          <w:rFonts w:ascii="Calibri" w:eastAsiaTheme="majorEastAsia" w:hAnsi="Calibri" w:cs="Calibri"/>
          <w:color w:val="000000"/>
          <w:sz w:val="22"/>
          <w:szCs w:val="22"/>
        </w:rPr>
        <w:t>erste Einwurf</w:t>
      </w:r>
      <w:r>
        <w:rPr>
          <w:rFonts w:ascii="Calibri" w:hAnsi="Calibri" w:cs="Calibri"/>
          <w:color w:val="000000"/>
          <w:sz w:val="22"/>
          <w:szCs w:val="22"/>
        </w:rPr>
        <w:t xml:space="preserve"> gegen die Wiedereinführung der häuslichen Gottesverehrung besteht darin, dass man sagt: Die öffentliche Meinung ist dagegen. - Was würden die Leute ragen, wenn es hieße, ich hätte eine Winkelkirche in meinem Haus eröffnet! Die Religion gehört in die Kirche; dort wird gepredigt, gebetet, gesungen; dort kann ein jeder seine Andacht haben. Wer an der öffentlichen Gottesverehrung nicht genug hat, wird für einen Frömmler gehalten, der sich vor andern auszeichnen und Aufsehen erregen möchte; ich mag mich nicht dadurch dem öffentlichen Tadel aussetzen!</w:t>
      </w:r>
    </w:p>
    <w:p w14:paraId="3DCB2AD0" w14:textId="79680B59"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 ist nur ein schwaches Beispiel von dem Ton, womit der ernste Gegenstand, den wir betrachten, gewöhnlich behandelt und abgefertigt wird. Man sieht daraus, wie unrichtig der Begriff ist, welchen sich die meisten von der häuslichen Gottesverehrung und ihrem Verhältnis zum kirchlichen Leben bilden; ja, wie sie den wahren Zweck der Religion selber noch gar nicht verstanden haben.</w:t>
      </w:r>
    </w:p>
    <w:p w14:paraId="36364634" w14:textId="4DF4827C"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Religion gehört nicht der Kirche, sondern dem Leben an; die Kirche ist zwar die Dienerin der Religion im öffentlichen Leben; aber das öffentliche Leben ist nur des Lebens äußere Hälfte, worin Schein und Konvenienz vorwalten; der Mensch zeigt sich darin mehr, wie er sollte sein, als wie er in der Tat ist. Aber zu Hause erscheint er meist in seiner wahren Gestalt; denn der Zwang der Öffentlichkeit hat daselbst aufgehört. Was soll man nun von einem Volk halten, welches seine Religion in den Tempel bannt? Müsste man daraus nicht auf allgemeine Irreligiosität schließen?</w:t>
      </w:r>
    </w:p>
    <w:p w14:paraId="5B300E28" w14:textId="1AEF53EA"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 es ist ein trauriges Zeichen unserer Zeit, dass Kirche und Haus so sehr von einander geschieden werden; sie gehören zusammen, wie das äußere und innere Leben; sie sollen gegenseitig aufeinander wirken; die kirchliche Andacht soll das häusliche Leben heiligen, und die häusliche Andacht auf das kirchliche Leben einen segensreichen Einfluss haben.</w:t>
      </w:r>
    </w:p>
    <w:p w14:paraId="5D9C097E" w14:textId="725F5E50"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häusliche Gottesverehrung im Familienkreise ist keine Winkelkirche, sondern eine Vereinigung derer, die durch die genauesten und innigsten Verhältnisse zusammen gehalten sind, um gemeinschaftlich eine heilige Pflicht zu erfüllen, gemeinschaftlich dem Allgütigen zu danken, gemeinschaftlich vor dem Hocherhabenen sich zu demütigen, sich zu erinnern an seine heiligen Gebote, sich zu stärken im Wandel vor Gott, sich zu warnen vor Versuchungen und Sünden, und so im Andenken an den Gnädigen und Gerechten treuverbunden täglich einige Schritte weiter zum ewigen Ziel voranzudringen auf dem Wege des Lebens. Dies ist der Zweck der häuslichen Gottesverehrung; wer dies Frömmelei nennen kann, gibt dadurch einen kläglichen Beweis, dass er die wahre Frömmigkeit gar nicht kennt; und wer durch Familienandacht Aufsehen zu erregen fürchtet, zeigt, dass er wohl Menschenfurcht aber keine Gottesfurcht im Herzen trägt.</w:t>
      </w:r>
    </w:p>
    <w:p w14:paraId="4625155E" w14:textId="2346BA2D"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erste Einwurf ist gefallen; </w:t>
      </w:r>
      <w:r>
        <w:rPr>
          <w:rStyle w:val="Fett"/>
          <w:rFonts w:ascii="Calibri" w:eastAsiaTheme="majorEastAsia" w:hAnsi="Calibri" w:cs="Calibri"/>
          <w:color w:val="000000"/>
          <w:sz w:val="22"/>
          <w:szCs w:val="22"/>
        </w:rPr>
        <w:t>ein zweiter</w:t>
      </w:r>
      <w:r>
        <w:rPr>
          <w:rFonts w:ascii="Calibri" w:hAnsi="Calibri" w:cs="Calibri"/>
          <w:color w:val="000000"/>
          <w:sz w:val="22"/>
          <w:szCs w:val="22"/>
        </w:rPr>
        <w:t xml:space="preserve"> erhebt sich, und stellt der Wiedereinführung der häuslichen Gottesverehrung eine neue Schwierigkeit entgegen: Die Hausandacht, so sagt man, ist unvereinbar mit dem Berufsgeschäft. Der irdische Beruf, von welchem der Unterhalt meiner Familie abhängt, nimmt meine ganze Zeit und Kraft in Anspruch, und beschäftigt auch die Meinigen den ganzen Tag hindurch! wie sollte es möglich sein aus dem unruhigen Treiben des Arbeitslebens meine Gedanken zur Andacht zu sammeln? und wie sonderbar wäre es, meine Leute feiern und beten zu lassen, da sie oft nicht wissen wie sie fertig werden sollen?</w:t>
      </w:r>
    </w:p>
    <w:p w14:paraId="17B194E3" w14:textId="240B5C37"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Dieser Einwurf scheint in unseren Tagen, und vorzüglich in unserer Stadt, wo eine unruhige Betriebsamkeit beinahe fieberhaft die Gemüter aufregt, von großem Gewicht zu sein. Eine einzige Frage wiegt jedoch denselben weit auf: Sage mir, du Vielgeschäftiger, darfst du denn Dir und den Deinigen keine Ruhe gönnen? Nein! - Auch im Grab nicht? Du schweigst betroffen? Und was habt ihr alsdann, wann ihr euch mit aller Anstrengung nichts erarbeitet habt, als ein Grab? Doch daran denkt ihr nicht vor lauter Geschäftigkeit, und das ist für euch ein großes Unglück. Auch das Lasttier arbeitet, arbeitet mehr als ihr, und ist doch nur ein Tier; ihr aber seid Menschen, Wesen zur Unsterblichkeit berufen; und das ist euer eigentlicher Beruf, dass ihr euch auf eure ewige Bestimmung vorbereitet! Opfert doch nicht im verkehrten Streben das Ewige dem Zeitlichen auf! Der irdische Beruf hat seine Pflichten, aber der himmlische Beruf hat auch seine Pflichten, und ein Jegliches soll seine Zeit haben; so ihr nun alle Zeit im Dienste des Irdischen verzehrt, so kann euch die himmlische Zukunft nimmermehr zur Freude werden.</w:t>
      </w:r>
    </w:p>
    <w:p w14:paraId="12A984DC" w14:textId="1AE7CCEF"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woher nehme ich Zeit zur Hausandacht, da alle Stunden des Tags schon besetzt sind? - Untersuche nur einmal recht ernstlich deine Zeiteinteilung und deine Hausordnung, und du wirst bald einsehen, dass der Mangel an Zeit durch eine bessere Verteilung der Geschäfte und eine genauere Ordnung gehoben werden kann, und dass ein verständiger Hauswirt, eine treue Hauswirtin, wenn sie sich und den Ihrigen täglich einige Minuten der Sammlung und Geisteserhebung gewähren, auf der einen Seite reichlich gewinnen, was sie auf der andern durch dieses Versäumnis zu verlieren scheinen.</w:t>
      </w:r>
    </w:p>
    <w:p w14:paraId="0C5AAED6" w14:textId="4FC82AFC"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Es wäre anziehend, den wohltätigen Einfluss der häuslichen Gottesverehrung auf das tätige Leben darzustellen; aber wir müssen es auf eine Gelegenheit versparen, wo wir diesen Gegenstand umfassender entwickeln dürfen, denn ein </w:t>
      </w:r>
      <w:r>
        <w:rPr>
          <w:rStyle w:val="Fett"/>
          <w:rFonts w:ascii="Calibri" w:eastAsiaTheme="majorEastAsia" w:hAnsi="Calibri" w:cs="Calibri"/>
          <w:color w:val="000000"/>
          <w:sz w:val="22"/>
          <w:szCs w:val="22"/>
        </w:rPr>
        <w:t>dritter Einwurf</w:t>
      </w:r>
      <w:r>
        <w:rPr>
          <w:rFonts w:ascii="Calibri" w:hAnsi="Calibri" w:cs="Calibri"/>
          <w:color w:val="000000"/>
          <w:sz w:val="22"/>
          <w:szCs w:val="22"/>
        </w:rPr>
        <w:t xml:space="preserve"> bietet sich schon dar, da der zweite entkräftet ist.</w:t>
      </w:r>
    </w:p>
    <w:p w14:paraId="0DF20317" w14:textId="3955A849"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wird zugegeben, dass allerdings die Tagesarbeit noch einige freie Abendstunden übrig lässt; allein, diese übrige Zeit hat man zur Erholung nötig. Wenn ich müde von der Anstrengung ausruhen möchte, so suche ich den Kreis der Freunde auf, oder anständige gesellige Belustigungen, vielleicht von den Meinigen begleitet. Sind wir zu Hause, so kommen Besuche von Bekannten, oder wir bringen auch zuweilen den Rest des Tages bloß unter uns zu in angenehmer Unterhaltung. Mit diesen Freuden des geselligen Lebens ist nun die ernste Andacht unvereinbar; ich möchte das Heilige nicht gemein machen und entweihen!</w:t>
      </w:r>
    </w:p>
    <w:p w14:paraId="186D3770" w14:textId="5116DA78"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Diesen Einwendungen gegen die Hausandacht liegt also eine scheinbare Hochachtung für die Religion zum Grunde; jene Hochachtung nämlich, welche dem Geehrten mit einer gewissen Scheu ausweicht, anstatt sich ihm liebend zu nähern. Ist das die Hochachtung, welche unserer Religion gebührt? ist diese denn eine harte Gebieterin, eine finstre Störerin der Freude? O wer dies meint, tut ihr sehr Unrecht, und hat ihren Stifter noch nicht erkannt, den Freundlichsten unter allen, die je auf Erden wandelten. Der Geist Jesu Christi ist ein heiterer Geist, welcher sanft die Herzen bewegt, und wo er weht, da atmet die reinste Freude, da erquickt neue Lebenskraft den Müden, und der Friede Gottes kehrt in die Seelen ein. Aber er liebt nicht den Lärm der Zerstreuungen der Welt, und wer in diesen Zerstreuungen sich umhertreibt, wird nicht mit dem Heiland vertraut.</w:t>
      </w:r>
    </w:p>
    <w:p w14:paraId="30F4925D" w14:textId="47AC8653"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Nun fragt sich, was uns und den Unsrigen nützlicher sei, sich mehr mit der Welt oder mehr mit Jesus zu befreunden? Wer das letzte vorzieht, hat unstreitig, wie Maria, das gute Teil erwählt, und findet in den stillheitern Genüssen häuslicher Frömmigkeit reichen Ersatz für die leeren und entweihenden Unterhaltungen jener Gesellschaften, in welcher man nur allzu oft durch leichtfertige Reden und lieblose Urteile die lange Weile zu ergötzen sucht. Alle Besuche, die durch die Hausandacht vertrieben werden, sind den Krämern und Wechslern ähnlich, welche Jesus aus dem Tempel jagte; ihrer los zu werden ist ein wahrer Gewinn, und auch in dieser Hinsicht ist die häusliche Gottesverehrung wie ein schützender Genius, der das Glück des Hauses bewacht.</w:t>
      </w:r>
    </w:p>
    <w:p w14:paraId="319FC8FC" w14:textId="1BF2CEEC"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Wenn nur nicht ein Haupthindernis der Familienandacht, im Schoß des Hauses selber wohnt! Eine </w:t>
      </w:r>
      <w:r>
        <w:rPr>
          <w:rStyle w:val="Fett"/>
          <w:rFonts w:ascii="Calibri" w:eastAsiaTheme="majorEastAsia" w:hAnsi="Calibri" w:cs="Calibri"/>
          <w:color w:val="000000"/>
          <w:sz w:val="22"/>
          <w:szCs w:val="22"/>
        </w:rPr>
        <w:t>vierte Einwendung</w:t>
      </w:r>
      <w:r>
        <w:rPr>
          <w:rFonts w:ascii="Calibri" w:hAnsi="Calibri" w:cs="Calibri"/>
          <w:color w:val="000000"/>
          <w:sz w:val="22"/>
          <w:szCs w:val="22"/>
        </w:rPr>
        <w:t xml:space="preserve"> gegen die Wiedereinführung der häuslichen Gottesverehrung ist leider darin begründet, dass ein oder das andere vorzügliche Glied des Hauses keinen Sinn dafür hat. Man wagt dies selten auszusprechen, aber die Hemmung wird desto tiefer und schmerzlicher empfunden. Wie oft ist es der Fall, dass die Familienbande Menschen vereinigen, welche ganz verschieden sind in ihren religiösen Ansichten. Ich will hier gar nicht davon sagen, dass die Glieder einer Familie zuweilen verschiedenen Religionsparteien angehören, diese verhindern sich weniger; es geschieht aber nur zu häufig, dass selbst die, welche einerlei Namen tragen, dennoch nicht Eines Glaubens sind. Dem einen ist die Religion ein teures Kleinod, dem andern ist sie gleichgültig, ja lästig sogar. Wie lässt sich hier die Möglichkeit der Einführung einer gemeinschaftlichen Andacht denken? - Diese Schwierigkeit, meine Freunde, ist allerdings von bedenklicher Art, und kann nur durch die besonnenste Beharrlichkeit gehoben werden. Immer dürfen wir voraussetzen, dass Ein Familienhaupt das Gute kennt und ernstlich will; diesem ist nun das Werk anvertraut, Priester oder Priesterin Gottes unter den Gliedern der Familie zu sein; ein Amt, welches Kraft und Zartheit fordert, um den Widerstand zu überwinden und das Heilige nicht preiszugeben.</w:t>
      </w:r>
    </w:p>
    <w:p w14:paraId="59EE4529" w14:textId="787E9E7F"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habe es noch nicht ausgesprochen, weil es sich von selbst versteht, aber hier muss ich mit Nachdruck darauf hinweisen, dass die gemeinschaftliche Andacht aller Familienglieder die besondere Andacht des Einzelnen nicht entbehrlich machen oder verdrängen soll. Die besondere Andacht ist aber demjenigen doppelt nötig, der in Verhältnissen leben muss, die alles Religiose ausschließen. Gehe also hin, du Diener, du Dienerin Gottes, und flehe in deiner stillen Kammer oder im stillen Herzen oft und inständig um Beistand und Erleuchtung von oben, und so gestärkt wage es dann, demutvoll und anspruchslos, bei Gelegenheiten, die dir angeboten werden, den Samen der Wahrheit in deinen Umgebungen mit weisem Wort auszustreuen und durch eigenes, besonnenes, beharrliches Beispiel die Gewohnheit des Guten herbeizuführen und immer mehr zu stärken und liebenswürdig darzustellen. Werde auch nicht ungeduldig, wenn deine Bemühungen anfänglich fruchtlos bleiben; es wird schon eine Zeit kommen, wo die Lebenskeime aufwachsen: der Herr, dem du dienest, kommt dir zu Hilfe, und mehr als du zu hoffen wagst, wird dir zuletzt gewährt. Oft sind es die heranwachsenden Kinder, oft neue Glieder, die sich der Familie beigesellen, oft unerwartete Schicksale, welche die Familienandacht möglich, ja notwendig machen, und was man frühe sucht mit unverdrossenem Mut, wird einem im Alter in Fülle gegeben.</w:t>
      </w:r>
    </w:p>
    <w:p w14:paraId="24E01907" w14:textId="6EB085E4"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Somit wäre nun auch dieses vierte Hindernis nicht unüberwindlich; </w:t>
      </w:r>
      <w:r>
        <w:rPr>
          <w:rStyle w:val="Fett"/>
          <w:rFonts w:ascii="Calibri" w:eastAsiaTheme="majorEastAsia" w:hAnsi="Calibri" w:cs="Calibri"/>
          <w:color w:val="000000"/>
          <w:sz w:val="22"/>
          <w:szCs w:val="22"/>
        </w:rPr>
        <w:t>ein fünftes</w:t>
      </w:r>
      <w:r>
        <w:rPr>
          <w:rFonts w:ascii="Calibri" w:hAnsi="Calibri" w:cs="Calibri"/>
          <w:color w:val="000000"/>
          <w:sz w:val="22"/>
          <w:szCs w:val="22"/>
        </w:rPr>
        <w:t>, welches man mit einer gewissen Bescheidenheit ausspricht, ist eigentlich ein bloßer Vorwand, der aber widerlegt werden muss, weil sich viele darauf berufen. Ich habe die Fähigkeit nicht dazu, antwortet manches Familienhaupt auf die Anforderung, eine häusliche Gottesverehrung unter den Seinigen einzurichten, und meint durch dieses Geständnis hinreichend gerechtfertigt zu sein. Ich bin zu schüchtern, zu ungeschickt im Ausdruck meiner Gedanken und Empfindungen, ich weiß mir die gehörige Stimmung nicht zu geben, mein Gemüt hat die nötige Erhebung nicht; auch fehlt es mir noch an manchen Kenntnissen, die zur Erklärung der Schrift erfordert werden; wie sollte ich etwas wagen, wozu ich mich zu schwach fühle?</w:t>
      </w:r>
    </w:p>
    <w:p w14:paraId="442CE0EF" w14:textId="33D7B67A"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Diese Bedenklichkeiten, wenn sie aus einem redlichen Herzen kommen, sind erfreulich und lobenswert, denn sie beweisen, dass man einen hohen Begriff von der Familienandacht habe; doch wenn nur erst die Überzeugung feststeht, dass die häusliche Gottesverehrung etwas Schönes, Wünschenswertes und Segensreiches wäre, so lassen sich jene Bedenklichkeiten nach und nach völlig heben.</w:t>
      </w:r>
    </w:p>
    <w:p w14:paraId="08BDFDEE" w14:textId="7E20C533"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Aller Anfang ist schwer, darum fange man nur demütig im Kleinen an. Einmal täglich eine ausgewählte Stelle aus der heiligen Schrift und ein gemeinschaftliches Gebetlied vorlesen, dies kann doch jeder evangelische Christ. Bei öfters wiederholter Übung wird die Unbefangenheit sich schon einfinden, und es wird sich zeigen wie leicht, wie natürlich es sei, ein Wort der Erklärung oder der Anwendung auf das Leben und ein kurzes Gebet aus dem Herzen beizufügen. Mit dem Gelingen wächst der Mut, die Stimmung kommt von selbst, und das Bewusstsein der Nähe Gottes und des gemeinsamen guten Werkes, gibt, auf die ungezwungenste Weise, dem Familienverein jene edle Haltung, welche von der Andacht unzertrennbar ist.</w:t>
      </w:r>
    </w:p>
    <w:p w14:paraId="7BC34369" w14:textId="082EAE81"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schicklichste Zeit zu dieser häuslichen Gottesverehrung ist der späte Abend, wenn das Geräusch der Außenwelt verhallt, und der Tag mit seinen Arbeiten und Sorgen, mit seinen erfreulichen und schmerzlichen Erfahrungen in die Vergangenheit zurückgesunken ist. Da tut es wohl, die Seinen nochmals versammelt zu sehen, und durch gemeinschaftliche Erhebung des Herzens den zurückgelegten Teil des Lebens zu beschließen; und ein Wort, eine sanfte Erinnerung in diesen Augenblicken der Weihe gesprochen, wirkt dann mehr, als alle strengen Maßregeln, womit so manche Väter und Mütter ihr Hausregiment zu behaupten suchen.</w:t>
      </w:r>
    </w:p>
    <w:p w14:paraId="0CFE1CF1" w14:textId="68FC0E6C"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Heil dem Haus, welches eine geregelte Familienandacht besitzt; es hat darin eine unversiegbare Quelle des wahren Lebens, einen Schatz, der unverlierbar ist! Und dieser Schatz, er ist jedem angeboten, jedem zugänglich, dem Reichen wie dem Unbegüterten; denn auch die </w:t>
      </w:r>
      <w:r>
        <w:rPr>
          <w:rStyle w:val="Fett"/>
          <w:rFonts w:ascii="Calibri" w:eastAsiaTheme="majorEastAsia" w:hAnsi="Calibri" w:cs="Calibri"/>
          <w:color w:val="000000"/>
          <w:sz w:val="22"/>
          <w:szCs w:val="22"/>
        </w:rPr>
        <w:t>sechste und letzte Schwierigkeit</w:t>
      </w:r>
      <w:r>
        <w:rPr>
          <w:rFonts w:ascii="Calibri" w:hAnsi="Calibri" w:cs="Calibri"/>
          <w:color w:val="000000"/>
          <w:sz w:val="22"/>
          <w:szCs w:val="22"/>
        </w:rPr>
        <w:t>, welche man als Einwurf gegen die Wiedereinführung der häuslichen Gottesverehrung vorbringen möchte, fällt bei genauerer Beleuchtung hinweg.</w:t>
      </w:r>
    </w:p>
    <w:p w14:paraId="0BA8FE87" w14:textId="3A3BA051"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Man behauptet nämlich: Es fehle uns an zweckmäßigen Andachtsbüchern. Zwar sind Erbauungs-Bücher in Menge vorhanden aus älterer und neuerer Zeit, worin Gebete und Betrachtungen für die häusliche Andacht enthalten sind, aber sie geben nicht das, was ein Familienverein nötig hat, welcher aus Eltern und Kindern, aus Herrschaften und Dienstboten, also aus Stärkeren und Schwächeren, aus Gebildeten und Unwissenden besteht. Die alten Bücher sind meistens in einer Sprache abgefasst und in einem Ton gehalten, welche unserm verfeinerten Schönheitssinn nicht gefallen; und doch sind sie noch besser als die meisten neueren, welche zu hoch und zu geziert sind, oder das Gepräge der kalten Verstandesreligion unserer Weisen an sich tragen, die das Herz nicht rührt und den Willen nicht ergreift.</w:t>
      </w:r>
    </w:p>
    <w:p w14:paraId="6D3944A0" w14:textId="7F3F4765"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 meine Freunde, ist Alles sehr richtig gesagt; und wenn wir mit der Wiedereinführung der Familien-Andacht warten müssten, bis wir ein Erbauungsbuch fänden, das die Ansprüche der Gebildeten und das Bedürfnis der Ungebildeten zugleich befriedigte, so möchten wir wohl nie das Ziel unserer Wünsche erlangen.</w:t>
      </w:r>
    </w:p>
    <w:p w14:paraId="490AA82F" w14:textId="47B0C268"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Allein, die häusliche Gottesverehrung kann auch ohne ein solches Buch sehr wohl bestehen; besitzt doch jede evangelische Haushaltung, Dank sei es der wohltätigen Bibelanstalt, das Buch der Bücher, die heilige Schrift, deren edle Sprache Allen zusagt. In dem lauteren Gotteswort wählt der Hausvater oder die Hausmutter der Reihe nach diejenigen Abschnitte aus, welche sich zum Vorlesen eignen; ist der Abschnitt durchgangen, so wird ein schönes Lied gebetet oder, wenn man kann, gesungen (das Liederbuch ist ja in allen Händen); und zum Schluss das Gebet des Herrn, oder vorher noch ein Gebet aus dem Herzen gesprochen, wie es der Geist eingibt. Dies ist das ganze Erfordernis zur Familienandacht; je einfacher die Andacht ist, desto herzlicher, desto erhebender. Wer nun noch Gebete aus Büchern mit Auswahl benutzen will, mag es auch tun; das nämliche Gebet muss aber oft wiederkehren, damit Alle desto besser daran Teil nehmen können. Übrigens wird dem frommen Haupt der Familie, welches die Andacht leitet, seine Erfahrung hierin besser zu statten kommen, als vorläufige Regeln.</w:t>
      </w:r>
    </w:p>
    <w:p w14:paraId="38E2E8DE" w14:textId="36ABDD75" w:rsidR="00037FFD" w:rsidRDefault="00037FFD" w:rsidP="00037FFD">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Ein Christ, der einmal in seinem häuslichen Kreis und an seinem eigenen Herzen den Segen erkennet, welcher aus der gemeinschaftlichen Hausandacht erwächst, wie eine fröhliche Saat auf gutem Land, wird auch von dieser heiligen Vätersitte nicht mehr lassen: wenn schon die öffentliche Meinung sich dagegen erklärte, die Berufsgeschäfte sich häuften, die Welt mit ihren Freuden lockte, ein naher Anverwandte ihn sauer ansähe, er selbst seine Schwachheit täglich mehr empfände und ihm kein Buch mehr bliebe als seine Bibel. Den Frieden Gottes in der Brust und im Blicke, wird er dennoch die Seinen um sich versammeln und dem greisen Helden des alten Bundes rufen: „Ich und mein Haus wollen dem Herrn dienen!“ Amen.</w:t>
      </w:r>
    </w:p>
    <w:p w14:paraId="67D9D2B3" w14:textId="60C570DE" w:rsidR="00BD71A4" w:rsidRDefault="00BD71A4">
      <w:pPr>
        <w:spacing w:after="0" w:line="240" w:lineRule="auto"/>
      </w:pPr>
    </w:p>
    <w:p w14:paraId="2A7507CD" w14:textId="77777777" w:rsidR="00BD71A4" w:rsidRDefault="00BD71A4">
      <w:pPr>
        <w:spacing w:after="0" w:line="240" w:lineRule="auto"/>
        <w:rPr>
          <w:rFonts w:eastAsia="Times New Roman"/>
          <w:b/>
          <w:bCs/>
          <w:color w:val="000000"/>
          <w:kern w:val="36"/>
          <w:sz w:val="36"/>
          <w:szCs w:val="48"/>
          <w:lang w:eastAsia="de-DE"/>
        </w:rPr>
      </w:pPr>
      <w:r>
        <w:br w:type="page"/>
      </w:r>
    </w:p>
    <w:p w14:paraId="66B91717" w14:textId="77777777" w:rsidR="00D5498D" w:rsidRPr="00D5498D" w:rsidRDefault="00D5498D" w:rsidP="008E63BE">
      <w:pPr>
        <w:pStyle w:val="berschrift1"/>
      </w:pPr>
      <w:r w:rsidRPr="00D5498D">
        <w:t>Quellen:</w:t>
      </w:r>
    </w:p>
    <w:p w14:paraId="65B7C277" w14:textId="59875B3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Sämtliche</w:t>
      </w:r>
      <w:r w:rsidR="00037FFD">
        <w:rPr>
          <w:rFonts w:eastAsia="Times New Roman"/>
          <w:color w:val="000000"/>
          <w:szCs w:val="24"/>
          <w:lang w:eastAsia="de-DE"/>
        </w:rPr>
        <w:t xml:space="preserve"> </w:t>
      </w:r>
      <w:r w:rsidRPr="00D5498D">
        <w:rPr>
          <w:rFonts w:eastAsia="Times New Roman"/>
          <w:color w:val="000000"/>
          <w:szCs w:val="24"/>
          <w:lang w:eastAsia="de-DE"/>
        </w:rPr>
        <w:t>Texte</w:t>
      </w:r>
      <w:r w:rsidR="00037FFD">
        <w:rPr>
          <w:rFonts w:eastAsia="Times New Roman"/>
          <w:color w:val="000000"/>
          <w:szCs w:val="24"/>
          <w:lang w:eastAsia="de-DE"/>
        </w:rPr>
        <w:t xml:space="preserve"> </w:t>
      </w:r>
      <w:r w:rsidRPr="00D5498D">
        <w:rPr>
          <w:rFonts w:eastAsia="Times New Roman"/>
          <w:color w:val="000000"/>
          <w:szCs w:val="24"/>
          <w:lang w:eastAsia="de-DE"/>
        </w:rPr>
        <w:t>sind</w:t>
      </w:r>
      <w:r w:rsidR="00037FFD">
        <w:rPr>
          <w:rFonts w:eastAsia="Times New Roman"/>
          <w:color w:val="000000"/>
          <w:szCs w:val="24"/>
          <w:lang w:eastAsia="de-DE"/>
        </w:rPr>
        <w:t xml:space="preserve"> </w:t>
      </w:r>
      <w:r w:rsidRPr="00D5498D">
        <w:rPr>
          <w:rFonts w:eastAsia="Times New Roman"/>
          <w:color w:val="000000"/>
          <w:szCs w:val="24"/>
          <w:lang w:eastAsia="de-DE"/>
        </w:rPr>
        <w:t>der</w:t>
      </w:r>
      <w:r w:rsidR="00037FFD">
        <w:rPr>
          <w:rFonts w:eastAsia="Times New Roman"/>
          <w:color w:val="000000"/>
          <w:szCs w:val="24"/>
          <w:lang w:eastAsia="de-DE"/>
        </w:rPr>
        <w:t xml:space="preserve">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w:t>
      </w:r>
      <w:r w:rsidR="00037FFD">
        <w:rPr>
          <w:rFonts w:eastAsia="Times New Roman"/>
          <w:color w:val="000000"/>
          <w:szCs w:val="24"/>
          <w:lang w:eastAsia="de-DE"/>
        </w:rPr>
        <w:t xml:space="preserve"> </w:t>
      </w:r>
      <w:r w:rsidR="00BD71A4">
        <w:rPr>
          <w:rFonts w:eastAsia="Times New Roman"/>
          <w:color w:val="000000"/>
          <w:szCs w:val="24"/>
          <w:lang w:eastAsia="de-DE"/>
        </w:rPr>
        <w:t>Stand:</w:t>
      </w:r>
      <w:r w:rsidR="00037FFD">
        <w:rPr>
          <w:rFonts w:eastAsia="Times New Roman"/>
          <w:color w:val="000000"/>
          <w:szCs w:val="24"/>
          <w:lang w:eastAsia="de-DE"/>
        </w:rPr>
        <w:t xml:space="preserve"> </w:t>
      </w:r>
      <w:r w:rsidR="00BD71A4">
        <w:rPr>
          <w:rFonts w:eastAsia="Times New Roman"/>
          <w:color w:val="000000"/>
          <w:szCs w:val="24"/>
          <w:lang w:eastAsia="de-DE"/>
        </w:rPr>
        <w:t>Oktober</w:t>
      </w:r>
      <w:r w:rsidR="00037FFD">
        <w:rPr>
          <w:rFonts w:eastAsia="Times New Roman"/>
          <w:color w:val="000000"/>
          <w:szCs w:val="24"/>
          <w:lang w:eastAsia="de-DE"/>
        </w:rPr>
        <w:t xml:space="preserve"> </w:t>
      </w:r>
      <w:r w:rsidR="00BD71A4">
        <w:rPr>
          <w:rFonts w:eastAsia="Times New Roman"/>
          <w:color w:val="000000"/>
          <w:szCs w:val="24"/>
          <w:lang w:eastAsia="de-DE"/>
        </w:rPr>
        <w:t>2021,</w:t>
      </w:r>
      <w:r w:rsidR="00037FFD">
        <w:rPr>
          <w:rFonts w:eastAsia="Times New Roman"/>
          <w:color w:val="000000"/>
          <w:szCs w:val="24"/>
          <w:lang w:eastAsia="de-DE"/>
        </w:rPr>
        <w:t xml:space="preserve"> </w:t>
      </w:r>
      <w:r w:rsidR="00BD71A4">
        <w:rPr>
          <w:rFonts w:eastAsia="Times New Roman"/>
          <w:color w:val="000000"/>
          <w:szCs w:val="24"/>
          <w:lang w:eastAsia="de-DE"/>
        </w:rPr>
        <w:t>und</w:t>
      </w:r>
      <w:r w:rsidR="00037FFD">
        <w:rPr>
          <w:rFonts w:eastAsia="Times New Roman"/>
          <w:color w:val="000000"/>
          <w:szCs w:val="24"/>
          <w:lang w:eastAsia="de-DE"/>
        </w:rPr>
        <w:t xml:space="preserve"> </w:t>
      </w:r>
      <w:r w:rsidR="00BD71A4">
        <w:rPr>
          <w:rFonts w:eastAsia="Times New Roman"/>
          <w:color w:val="000000"/>
          <w:szCs w:val="24"/>
          <w:lang w:eastAsia="de-DE"/>
        </w:rPr>
        <w:t>den</w:t>
      </w:r>
      <w:r w:rsidR="00037FFD">
        <w:rPr>
          <w:rFonts w:eastAsia="Times New Roman"/>
          <w:color w:val="000000"/>
          <w:szCs w:val="24"/>
          <w:lang w:eastAsia="de-DE"/>
        </w:rPr>
        <w:t xml:space="preserve"> </w:t>
      </w:r>
      <w:r w:rsidR="00BD71A4">
        <w:rPr>
          <w:rFonts w:eastAsia="Times New Roman"/>
          <w:color w:val="000000"/>
          <w:szCs w:val="24"/>
          <w:lang w:eastAsia="de-DE"/>
        </w:rPr>
        <w:t>dazugehörigen</w:t>
      </w:r>
      <w:r w:rsidR="00037FFD">
        <w:rPr>
          <w:rFonts w:eastAsia="Times New Roman"/>
          <w:color w:val="000000"/>
          <w:szCs w:val="24"/>
          <w:lang w:eastAsia="de-DE"/>
        </w:rPr>
        <w:t xml:space="preserve"> </w:t>
      </w:r>
      <w:r w:rsidR="00BD71A4">
        <w:rPr>
          <w:rFonts w:eastAsia="Times New Roman"/>
          <w:color w:val="000000"/>
          <w:szCs w:val="24"/>
          <w:lang w:eastAsia="de-DE"/>
        </w:rPr>
        <w:t>Seiten</w:t>
      </w:r>
      <w:r w:rsidR="00037FFD">
        <w:rPr>
          <w:rFonts w:eastAsia="Times New Roman"/>
          <w:color w:val="000000"/>
          <w:szCs w:val="24"/>
          <w:lang w:eastAsia="de-DE"/>
        </w:rPr>
        <w:t xml:space="preserve"> </w:t>
      </w:r>
      <w:r w:rsidR="00BD71A4">
        <w:rPr>
          <w:rFonts w:eastAsia="Times New Roman"/>
          <w:color w:val="000000"/>
          <w:szCs w:val="24"/>
          <w:lang w:eastAsia="de-DE"/>
        </w:rPr>
        <w:t>entnommen.</w:t>
      </w:r>
      <w:r w:rsidR="00037FFD">
        <w:rPr>
          <w:rFonts w:eastAsia="Times New Roman"/>
          <w:color w:val="000000"/>
          <w:szCs w:val="24"/>
          <w:lang w:eastAsia="de-DE"/>
        </w:rPr>
        <w:t xml:space="preserve"> </w:t>
      </w:r>
      <w:r w:rsidR="00BD71A4">
        <w:rPr>
          <w:rFonts w:eastAsia="Times New Roman"/>
          <w:color w:val="000000"/>
          <w:szCs w:val="24"/>
          <w:lang w:eastAsia="de-DE"/>
        </w:rPr>
        <w:t>Diese</w:t>
      </w:r>
      <w:r w:rsidR="00037FFD">
        <w:rPr>
          <w:rFonts w:eastAsia="Times New Roman"/>
          <w:color w:val="000000"/>
          <w:szCs w:val="24"/>
          <w:lang w:eastAsia="de-DE"/>
        </w:rPr>
        <w:t xml:space="preserve"> </w:t>
      </w:r>
      <w:r w:rsidR="00BD71A4">
        <w:rPr>
          <w:rFonts w:eastAsia="Times New Roman"/>
          <w:color w:val="000000"/>
          <w:szCs w:val="24"/>
          <w:lang w:eastAsia="de-DE"/>
        </w:rPr>
        <w:t>Seiten</w:t>
      </w:r>
      <w:r w:rsidR="00037FFD">
        <w:rPr>
          <w:rFonts w:eastAsia="Times New Roman"/>
          <w:color w:val="000000"/>
          <w:szCs w:val="24"/>
          <w:lang w:eastAsia="de-DE"/>
        </w:rPr>
        <w:t xml:space="preserve"> </w:t>
      </w:r>
      <w:r w:rsidR="00BD71A4">
        <w:rPr>
          <w:rFonts w:eastAsia="Times New Roman"/>
          <w:color w:val="000000"/>
          <w:szCs w:val="24"/>
          <w:lang w:eastAsia="de-DE"/>
        </w:rPr>
        <w:t>sind:</w:t>
      </w:r>
      <w:r w:rsidR="00037FFD">
        <w:rPr>
          <w:rFonts w:eastAsia="Times New Roman"/>
          <w:color w:val="000000"/>
          <w:szCs w:val="24"/>
          <w:lang w:eastAsia="de-DE"/>
        </w:rPr>
        <w:t xml:space="preserve"> </w:t>
      </w:r>
    </w:p>
    <w:p w14:paraId="55AC4BC3" w14:textId="326D0FAF" w:rsidR="00BD71A4" w:rsidRDefault="00911D15"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w:t>
        </w:r>
        <w:r w:rsidR="00037FFD">
          <w:rPr>
            <w:rFonts w:eastAsia="Times New Roman"/>
            <w:color w:val="0000FF"/>
            <w:szCs w:val="24"/>
            <w:u w:val="single"/>
            <w:lang w:eastAsia="de-DE"/>
          </w:rPr>
          <w:t xml:space="preserve"> </w:t>
        </w:r>
        <w:r w:rsidR="00BD71A4">
          <w:rPr>
            <w:rFonts w:eastAsia="Times New Roman"/>
            <w:color w:val="0000FF"/>
            <w:szCs w:val="24"/>
            <w:u w:val="single"/>
            <w:lang w:eastAsia="de-DE"/>
          </w:rPr>
          <w:t>Lieder</w:t>
        </w:r>
      </w:hyperlink>
    </w:p>
    <w:p w14:paraId="4DE34D55" w14:textId="08D5D76F" w:rsidR="00BD71A4" w:rsidRDefault="00911D15"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w:t>
        </w:r>
        <w:r w:rsidR="00037FFD">
          <w:rPr>
            <w:rFonts w:eastAsia="Times New Roman"/>
            <w:color w:val="0000FF"/>
            <w:szCs w:val="24"/>
            <w:u w:val="single"/>
            <w:lang w:eastAsia="de-DE"/>
          </w:rPr>
          <w:t xml:space="preserve"> </w:t>
        </w:r>
        <w:r w:rsidR="00BD71A4">
          <w:rPr>
            <w:rFonts w:eastAsia="Times New Roman"/>
            <w:color w:val="0000FF"/>
            <w:szCs w:val="24"/>
            <w:u w:val="single"/>
            <w:lang w:eastAsia="de-DE"/>
          </w:rPr>
          <w:t>der</w:t>
        </w:r>
        <w:r w:rsidR="00037FFD">
          <w:rPr>
            <w:rFonts w:eastAsia="Times New Roman"/>
            <w:color w:val="0000FF"/>
            <w:szCs w:val="24"/>
            <w:u w:val="single"/>
            <w:lang w:eastAsia="de-DE"/>
          </w:rPr>
          <w:t xml:space="preserve"> </w:t>
        </w:r>
        <w:r w:rsidR="00BD71A4">
          <w:rPr>
            <w:rFonts w:eastAsia="Times New Roman"/>
            <w:color w:val="0000FF"/>
            <w:szCs w:val="24"/>
            <w:u w:val="single"/>
            <w:lang w:eastAsia="de-DE"/>
          </w:rPr>
          <w:t>Reformationszeit</w:t>
        </w:r>
      </w:hyperlink>
    </w:p>
    <w:p w14:paraId="241A9963" w14:textId="77777777" w:rsidR="00BD71A4" w:rsidRDefault="00911D15"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2B7B26D6" w14:textId="09D865B7" w:rsidR="00BD71A4" w:rsidRDefault="00911D15"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w:t>
        </w:r>
        <w:r w:rsidR="00037FFD">
          <w:rPr>
            <w:rFonts w:eastAsia="Times New Roman"/>
            <w:color w:val="0000FF"/>
            <w:szCs w:val="24"/>
            <w:u w:val="single"/>
            <w:lang w:eastAsia="de-DE"/>
          </w:rPr>
          <w:t xml:space="preserve"> </w:t>
        </w:r>
        <w:r w:rsidR="00BD71A4">
          <w:rPr>
            <w:rFonts w:eastAsia="Times New Roman"/>
            <w:color w:val="0000FF"/>
            <w:szCs w:val="24"/>
            <w:u w:val="single"/>
            <w:lang w:eastAsia="de-DE"/>
          </w:rPr>
          <w:t>Christi</w:t>
        </w:r>
      </w:hyperlink>
    </w:p>
    <w:p w14:paraId="2E8D983D" w14:textId="03338A12"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w:t>
      </w:r>
      <w:r w:rsidR="00037FFD">
        <w:rPr>
          <w:rFonts w:eastAsia="Times New Roman"/>
          <w:color w:val="000000"/>
          <w:szCs w:val="24"/>
          <w:lang w:eastAsia="de-DE"/>
        </w:rPr>
        <w:t xml:space="preserve"> </w:t>
      </w:r>
      <w:r>
        <w:rPr>
          <w:rFonts w:eastAsia="Times New Roman"/>
          <w:color w:val="000000"/>
          <w:szCs w:val="24"/>
          <w:lang w:eastAsia="de-DE"/>
        </w:rPr>
        <w:t>vielen,</w:t>
      </w:r>
      <w:r w:rsidR="00037FFD">
        <w:rPr>
          <w:rFonts w:eastAsia="Times New Roman"/>
          <w:color w:val="000000"/>
          <w:szCs w:val="24"/>
          <w:lang w:eastAsia="de-DE"/>
        </w:rPr>
        <w:t xml:space="preserve"> </w:t>
      </w:r>
      <w:r>
        <w:rPr>
          <w:rFonts w:eastAsia="Times New Roman"/>
          <w:color w:val="000000"/>
          <w:szCs w:val="24"/>
          <w:lang w:eastAsia="de-DE"/>
        </w:rPr>
        <w:t>aber</w:t>
      </w:r>
      <w:r w:rsidR="00037FFD">
        <w:rPr>
          <w:rFonts w:eastAsia="Times New Roman"/>
          <w:color w:val="000000"/>
          <w:szCs w:val="24"/>
          <w:lang w:eastAsia="de-DE"/>
        </w:rPr>
        <w:t xml:space="preserve"> </w:t>
      </w:r>
      <w:r>
        <w:rPr>
          <w:rFonts w:eastAsia="Times New Roman"/>
          <w:color w:val="000000"/>
          <w:szCs w:val="24"/>
          <w:lang w:eastAsia="de-DE"/>
        </w:rPr>
        <w:t>nicht</w:t>
      </w:r>
      <w:r w:rsidR="00037FFD">
        <w:rPr>
          <w:rFonts w:eastAsia="Times New Roman"/>
          <w:color w:val="000000"/>
          <w:szCs w:val="24"/>
          <w:lang w:eastAsia="de-DE"/>
        </w:rPr>
        <w:t xml:space="preserve"> </w:t>
      </w:r>
      <w:r>
        <w:rPr>
          <w:rFonts w:eastAsia="Times New Roman"/>
          <w:color w:val="000000"/>
          <w:szCs w:val="24"/>
          <w:lang w:eastAsia="de-DE"/>
        </w:rPr>
        <w:t>bei</w:t>
      </w:r>
      <w:r w:rsidR="00037FFD">
        <w:rPr>
          <w:rFonts w:eastAsia="Times New Roman"/>
          <w:color w:val="000000"/>
          <w:szCs w:val="24"/>
          <w:lang w:eastAsia="de-DE"/>
        </w:rPr>
        <w:t xml:space="preserve"> </w:t>
      </w:r>
      <w:r>
        <w:rPr>
          <w:rFonts w:eastAsia="Times New Roman"/>
          <w:color w:val="000000"/>
          <w:szCs w:val="24"/>
          <w:lang w:eastAsia="de-DE"/>
        </w:rPr>
        <w:t>allen</w:t>
      </w:r>
      <w:r w:rsidR="00037FFD">
        <w:rPr>
          <w:rFonts w:eastAsia="Times New Roman"/>
          <w:color w:val="000000"/>
          <w:szCs w:val="24"/>
          <w:lang w:eastAsia="de-DE"/>
        </w:rPr>
        <w:t xml:space="preserve"> </w:t>
      </w:r>
      <w:r>
        <w:rPr>
          <w:rFonts w:eastAsia="Times New Roman"/>
          <w:color w:val="000000"/>
          <w:szCs w:val="24"/>
          <w:lang w:eastAsia="de-DE"/>
        </w:rPr>
        <w:t>Texten</w:t>
      </w:r>
      <w:r w:rsidR="00037FFD">
        <w:rPr>
          <w:rFonts w:eastAsia="Times New Roman"/>
          <w:color w:val="000000"/>
          <w:szCs w:val="24"/>
          <w:lang w:eastAsia="de-DE"/>
        </w:rPr>
        <w:t xml:space="preserve"> </w:t>
      </w:r>
      <w:r>
        <w:rPr>
          <w:rFonts w:eastAsia="Times New Roman"/>
          <w:color w:val="000000"/>
          <w:szCs w:val="24"/>
          <w:lang w:eastAsia="de-DE"/>
        </w:rPr>
        <w:t>sind</w:t>
      </w:r>
      <w:r w:rsidR="00037FFD">
        <w:rPr>
          <w:rFonts w:eastAsia="Times New Roman"/>
          <w:color w:val="000000"/>
          <w:szCs w:val="24"/>
          <w:lang w:eastAsia="de-DE"/>
        </w:rPr>
        <w:t xml:space="preserve"> </w:t>
      </w:r>
      <w:r>
        <w:rPr>
          <w:rFonts w:eastAsia="Times New Roman"/>
          <w:color w:val="000000"/>
          <w:szCs w:val="24"/>
          <w:lang w:eastAsia="de-DE"/>
        </w:rPr>
        <w:t>auch</w:t>
      </w:r>
      <w:r w:rsidR="00037FFD">
        <w:rPr>
          <w:rFonts w:eastAsia="Times New Roman"/>
          <w:color w:val="000000"/>
          <w:szCs w:val="24"/>
          <w:lang w:eastAsia="de-DE"/>
        </w:rPr>
        <w:t xml:space="preserve"> </w:t>
      </w:r>
      <w:r>
        <w:rPr>
          <w:rFonts w:eastAsia="Times New Roman"/>
          <w:color w:val="000000"/>
          <w:szCs w:val="24"/>
          <w:lang w:eastAsia="de-DE"/>
        </w:rPr>
        <w:t>die</w:t>
      </w:r>
      <w:r w:rsidR="00037FFD">
        <w:rPr>
          <w:rFonts w:eastAsia="Times New Roman"/>
          <w:color w:val="000000"/>
          <w:szCs w:val="24"/>
          <w:lang w:eastAsia="de-DE"/>
        </w:rPr>
        <w:t xml:space="preserve"> </w:t>
      </w:r>
      <w:r>
        <w:rPr>
          <w:rFonts w:eastAsia="Times New Roman"/>
          <w:color w:val="000000"/>
          <w:szCs w:val="24"/>
          <w:lang w:eastAsia="de-DE"/>
        </w:rPr>
        <w:t>Quellen</w:t>
      </w:r>
      <w:r w:rsidR="00037FFD">
        <w:rPr>
          <w:rFonts w:eastAsia="Times New Roman"/>
          <w:color w:val="000000"/>
          <w:szCs w:val="24"/>
          <w:lang w:eastAsia="de-DE"/>
        </w:rPr>
        <w:t xml:space="preserve"> </w:t>
      </w:r>
      <w:r>
        <w:rPr>
          <w:rFonts w:eastAsia="Times New Roman"/>
          <w:color w:val="000000"/>
          <w:szCs w:val="24"/>
          <w:lang w:eastAsia="de-DE"/>
        </w:rPr>
        <w:t>angegeben</w:t>
      </w:r>
      <w:r w:rsidR="00D5498D" w:rsidRPr="00D5498D">
        <w:rPr>
          <w:rFonts w:eastAsia="Times New Roman"/>
          <w:color w:val="000000"/>
          <w:szCs w:val="24"/>
          <w:lang w:eastAsia="de-DE"/>
        </w:rPr>
        <w:t>.</w:t>
      </w:r>
    </w:p>
    <w:p w14:paraId="0916345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3E33285" w14:textId="3281DCEA"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w:t>
      </w:r>
      <w:r w:rsidR="00037FFD">
        <w:rPr>
          <w:rFonts w:eastAsia="Times New Roman"/>
          <w:color w:val="000000"/>
          <w:szCs w:val="24"/>
          <w:lang w:eastAsia="de-DE"/>
        </w:rPr>
        <w:t xml:space="preserve"> </w:t>
      </w:r>
      <w:r w:rsidRPr="00D5498D">
        <w:rPr>
          <w:rFonts w:eastAsia="Times New Roman"/>
          <w:color w:val="000000"/>
          <w:szCs w:val="24"/>
          <w:lang w:eastAsia="de-DE"/>
        </w:rPr>
        <w:t>Bücher</w:t>
      </w:r>
      <w:r w:rsidR="00037FFD">
        <w:rPr>
          <w:rFonts w:eastAsia="Times New Roman"/>
          <w:color w:val="000000"/>
          <w:szCs w:val="24"/>
          <w:lang w:eastAsia="de-DE"/>
        </w:rPr>
        <w:t xml:space="preserve"> </w:t>
      </w:r>
      <w:r w:rsidRPr="00D5498D">
        <w:rPr>
          <w:rFonts w:eastAsia="Times New Roman"/>
          <w:color w:val="000000"/>
          <w:szCs w:val="24"/>
          <w:lang w:eastAsia="de-DE"/>
        </w:rPr>
        <w:t>der</w:t>
      </w:r>
      <w:r w:rsidR="00037FFD">
        <w:rPr>
          <w:rFonts w:eastAsia="Times New Roman"/>
          <w:color w:val="000000"/>
          <w:szCs w:val="24"/>
          <w:lang w:eastAsia="de-DE"/>
        </w:rPr>
        <w:t xml:space="preserve"> </w:t>
      </w:r>
      <w:r w:rsidRPr="00D5498D">
        <w:rPr>
          <w:rFonts w:eastAsia="Times New Roman"/>
          <w:color w:val="000000"/>
          <w:szCs w:val="24"/>
          <w:lang w:eastAsia="de-DE"/>
        </w:rPr>
        <w:t>Glaubensstimme</w:t>
      </w:r>
      <w:r w:rsidR="00037FFD">
        <w:rPr>
          <w:rFonts w:eastAsia="Times New Roman"/>
          <w:color w:val="000000"/>
          <w:szCs w:val="24"/>
          <w:lang w:eastAsia="de-DE"/>
        </w:rPr>
        <w:t xml:space="preserve"> </w:t>
      </w:r>
      <w:r w:rsidRPr="00D5498D">
        <w:rPr>
          <w:rFonts w:eastAsia="Times New Roman"/>
          <w:color w:val="000000"/>
          <w:szCs w:val="24"/>
          <w:lang w:eastAsia="de-DE"/>
        </w:rPr>
        <w:t>werden</w:t>
      </w:r>
      <w:r w:rsidR="00037FFD">
        <w:rPr>
          <w:rFonts w:eastAsia="Times New Roman"/>
          <w:color w:val="000000"/>
          <w:szCs w:val="24"/>
          <w:lang w:eastAsia="de-DE"/>
        </w:rPr>
        <w:t xml:space="preserve"> </w:t>
      </w:r>
      <w:r w:rsidRPr="00D5498D">
        <w:rPr>
          <w:rFonts w:eastAsia="Times New Roman"/>
          <w:color w:val="000000"/>
          <w:szCs w:val="24"/>
          <w:lang w:eastAsia="de-DE"/>
        </w:rPr>
        <w:t>kostenlos</w:t>
      </w:r>
      <w:r w:rsidR="00037FFD">
        <w:rPr>
          <w:rFonts w:eastAsia="Times New Roman"/>
          <w:color w:val="000000"/>
          <w:szCs w:val="24"/>
          <w:lang w:eastAsia="de-DE"/>
        </w:rPr>
        <w:t xml:space="preserve"> </w:t>
      </w:r>
      <w:r w:rsidRPr="00D5498D">
        <w:rPr>
          <w:rFonts w:eastAsia="Times New Roman"/>
          <w:color w:val="000000"/>
          <w:szCs w:val="24"/>
          <w:lang w:eastAsia="de-DE"/>
        </w:rPr>
        <w:t>herausgegeben</w:t>
      </w:r>
      <w:r w:rsidR="00037FFD">
        <w:rPr>
          <w:rFonts w:eastAsia="Times New Roman"/>
          <w:color w:val="000000"/>
          <w:szCs w:val="24"/>
          <w:lang w:eastAsia="de-DE"/>
        </w:rPr>
        <w:t xml:space="preserve"> </w:t>
      </w:r>
      <w:r w:rsidRPr="00D5498D">
        <w:rPr>
          <w:rFonts w:eastAsia="Times New Roman"/>
          <w:color w:val="000000"/>
          <w:szCs w:val="24"/>
          <w:lang w:eastAsia="de-DE"/>
        </w:rPr>
        <w:t>und</w:t>
      </w:r>
      <w:r w:rsidR="00037FFD">
        <w:rPr>
          <w:rFonts w:eastAsia="Times New Roman"/>
          <w:color w:val="000000"/>
          <w:szCs w:val="24"/>
          <w:lang w:eastAsia="de-DE"/>
        </w:rPr>
        <w:t xml:space="preserve"> </w:t>
      </w:r>
      <w:r w:rsidRPr="00D5498D">
        <w:rPr>
          <w:rFonts w:eastAsia="Times New Roman"/>
          <w:color w:val="000000"/>
          <w:szCs w:val="24"/>
          <w:lang w:eastAsia="de-DE"/>
        </w:rPr>
        <w:t>dürfen</w:t>
      </w:r>
      <w:r w:rsidR="00037FFD">
        <w:rPr>
          <w:rFonts w:eastAsia="Times New Roman"/>
          <w:color w:val="000000"/>
          <w:szCs w:val="24"/>
          <w:lang w:eastAsia="de-DE"/>
        </w:rPr>
        <w:t xml:space="preserve"> </w:t>
      </w:r>
      <w:r w:rsidRPr="00D5498D">
        <w:rPr>
          <w:rFonts w:eastAsia="Times New Roman"/>
          <w:color w:val="000000"/>
          <w:szCs w:val="24"/>
          <w:lang w:eastAsia="de-DE"/>
        </w:rPr>
        <w:t>kostenlos</w:t>
      </w:r>
      <w:r w:rsidR="00037FFD">
        <w:rPr>
          <w:rFonts w:eastAsia="Times New Roman"/>
          <w:color w:val="000000"/>
          <w:szCs w:val="24"/>
          <w:lang w:eastAsia="de-DE"/>
        </w:rPr>
        <w:t xml:space="preserve"> </w:t>
      </w:r>
      <w:r w:rsidRPr="00D5498D">
        <w:rPr>
          <w:rFonts w:eastAsia="Times New Roman"/>
          <w:color w:val="000000"/>
          <w:szCs w:val="24"/>
          <w:lang w:eastAsia="de-DE"/>
        </w:rPr>
        <w:t>weitergegeben</w:t>
      </w:r>
      <w:r w:rsidR="00037FFD">
        <w:rPr>
          <w:rFonts w:eastAsia="Times New Roman"/>
          <w:color w:val="000000"/>
          <w:szCs w:val="24"/>
          <w:lang w:eastAsia="de-DE"/>
        </w:rPr>
        <w:t xml:space="preserve"> </w:t>
      </w:r>
      <w:r w:rsidRPr="00D5498D">
        <w:rPr>
          <w:rFonts w:eastAsia="Times New Roman"/>
          <w:color w:val="000000"/>
          <w:szCs w:val="24"/>
          <w:lang w:eastAsia="de-DE"/>
        </w:rPr>
        <w:t>werden.</w:t>
      </w:r>
    </w:p>
    <w:p w14:paraId="2E15D948"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73D6524" w14:textId="77777777" w:rsidR="00082307" w:rsidRDefault="00BD71A4" w:rsidP="00BD71A4">
      <w:pPr>
        <w:pStyle w:val="berschrift1"/>
      </w:pPr>
      <w:r>
        <w:t>Spendenaufruf</w:t>
      </w:r>
    </w:p>
    <w:p w14:paraId="295DE295" w14:textId="7F69328D"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w:t>
      </w:r>
      <w:r w:rsidR="00037FFD">
        <w:rPr>
          <w:rFonts w:ascii="Calibri" w:hAnsi="Calibri" w:cs="Calibri"/>
          <w:color w:val="666666"/>
        </w:rPr>
        <w:t xml:space="preserve"> </w:t>
      </w:r>
      <w:r>
        <w:rPr>
          <w:rFonts w:ascii="Calibri" w:hAnsi="Calibri" w:cs="Calibri"/>
          <w:color w:val="666666"/>
        </w:rPr>
        <w:t>St.</w:t>
      </w:r>
      <w:r w:rsidR="00037FFD">
        <w:rPr>
          <w:rFonts w:ascii="Calibri" w:hAnsi="Calibri" w:cs="Calibri"/>
          <w:color w:val="666666"/>
        </w:rPr>
        <w:t xml:space="preserve"> </w:t>
      </w:r>
      <w:r>
        <w:rPr>
          <w:rFonts w:ascii="Calibri" w:hAnsi="Calibri" w:cs="Calibri"/>
          <w:color w:val="666666"/>
        </w:rPr>
        <w:t>Peter</w:t>
      </w:r>
      <w:r w:rsidR="00037FFD">
        <w:rPr>
          <w:rFonts w:ascii="Calibri" w:hAnsi="Calibri" w:cs="Calibri"/>
          <w:color w:val="666666"/>
        </w:rPr>
        <w:t xml:space="preserve"> </w:t>
      </w:r>
      <w:r>
        <w:rPr>
          <w:rFonts w:ascii="Calibri" w:hAnsi="Calibri" w:cs="Calibri"/>
          <w:color w:val="666666"/>
        </w:rPr>
        <w:t>zu</w:t>
      </w:r>
      <w:r w:rsidR="00037FFD">
        <w:rPr>
          <w:rFonts w:ascii="Calibri" w:hAnsi="Calibri" w:cs="Calibri"/>
          <w:color w:val="666666"/>
        </w:rPr>
        <w:t xml:space="preserve"> </w:t>
      </w:r>
      <w:r>
        <w:rPr>
          <w:rFonts w:ascii="Calibri" w:hAnsi="Calibri" w:cs="Calibri"/>
          <w:color w:val="666666"/>
        </w:rPr>
        <w:t>Straßburg</w:t>
      </w:r>
    </w:p>
    <w:p w14:paraId="11CA3311" w14:textId="2A93BABC"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w:t>
      </w:r>
      <w:r w:rsidR="00037FFD">
        <w:rPr>
          <w:rFonts w:ascii="Calibri" w:hAnsi="Calibri" w:cs="Calibri"/>
          <w:color w:val="000000"/>
          <w:sz w:val="22"/>
          <w:szCs w:val="22"/>
        </w:rPr>
        <w:t xml:space="preserve"> </w:t>
      </w:r>
      <w:r>
        <w:rPr>
          <w:rFonts w:ascii="Calibri" w:hAnsi="Calibri" w:cs="Calibri"/>
          <w:color w:val="000000"/>
          <w:sz w:val="22"/>
          <w:szCs w:val="22"/>
        </w:rPr>
        <w:t>hatte</w:t>
      </w:r>
      <w:r w:rsidR="00037FFD">
        <w:rPr>
          <w:rFonts w:ascii="Calibri" w:hAnsi="Calibri" w:cs="Calibri"/>
          <w:color w:val="000000"/>
          <w:sz w:val="22"/>
          <w:szCs w:val="22"/>
        </w:rPr>
        <w:t xml:space="preserve"> </w:t>
      </w:r>
      <w:r>
        <w:rPr>
          <w:rFonts w:ascii="Calibri" w:hAnsi="Calibri" w:cs="Calibri"/>
          <w:color w:val="000000"/>
          <w:sz w:val="22"/>
          <w:szCs w:val="22"/>
        </w:rPr>
        <w:t>vor</w:t>
      </w:r>
      <w:r w:rsidR="00037FFD">
        <w:rPr>
          <w:rFonts w:ascii="Calibri" w:hAnsi="Calibri" w:cs="Calibri"/>
          <w:color w:val="000000"/>
          <w:sz w:val="22"/>
          <w:szCs w:val="22"/>
        </w:rPr>
        <w:t xml:space="preserve"> </w:t>
      </w:r>
      <w:r>
        <w:rPr>
          <w:rFonts w:ascii="Calibri" w:hAnsi="Calibri" w:cs="Calibri"/>
          <w:color w:val="000000"/>
          <w:sz w:val="22"/>
          <w:szCs w:val="22"/>
        </w:rPr>
        <w:t>einigen</w:t>
      </w:r>
      <w:r w:rsidR="00037FFD">
        <w:rPr>
          <w:rFonts w:ascii="Calibri" w:hAnsi="Calibri" w:cs="Calibri"/>
          <w:color w:val="000000"/>
          <w:sz w:val="22"/>
          <w:szCs w:val="22"/>
        </w:rPr>
        <w:t xml:space="preserve"> </w:t>
      </w:r>
      <w:r>
        <w:rPr>
          <w:rFonts w:ascii="Calibri" w:hAnsi="Calibri" w:cs="Calibri"/>
          <w:color w:val="000000"/>
          <w:sz w:val="22"/>
          <w:szCs w:val="22"/>
        </w:rPr>
        <w:t>Tagen</w:t>
      </w:r>
      <w:r w:rsidR="00037FFD">
        <w:rPr>
          <w:rFonts w:ascii="Calibri" w:hAnsi="Calibri" w:cs="Calibri"/>
          <w:color w:val="000000"/>
          <w:sz w:val="22"/>
          <w:szCs w:val="22"/>
        </w:rPr>
        <w:t xml:space="preserve"> </w:t>
      </w:r>
      <w:r>
        <w:rPr>
          <w:rFonts w:ascii="Calibri" w:hAnsi="Calibri" w:cs="Calibri"/>
          <w:color w:val="000000"/>
          <w:sz w:val="22"/>
          <w:szCs w:val="22"/>
        </w:rPr>
        <w:t>das</w:t>
      </w:r>
      <w:r w:rsidR="00037FFD">
        <w:rPr>
          <w:rFonts w:ascii="Calibri" w:hAnsi="Calibri" w:cs="Calibri"/>
          <w:color w:val="000000"/>
          <w:sz w:val="22"/>
          <w:szCs w:val="22"/>
        </w:rPr>
        <w:t xml:space="preserve"> </w:t>
      </w:r>
      <w:r>
        <w:rPr>
          <w:rFonts w:ascii="Calibri" w:hAnsi="Calibri" w:cs="Calibri"/>
          <w:color w:val="000000"/>
          <w:sz w:val="22"/>
          <w:szCs w:val="22"/>
        </w:rPr>
        <w:t>Vergnügen,</w:t>
      </w:r>
      <w:r w:rsidR="00037FFD">
        <w:rPr>
          <w:rFonts w:ascii="Calibri" w:hAnsi="Calibri" w:cs="Calibri"/>
          <w:color w:val="000000"/>
          <w:sz w:val="22"/>
          <w:szCs w:val="22"/>
        </w:rPr>
        <w:t xml:space="preserve"> </w:t>
      </w:r>
      <w:r>
        <w:rPr>
          <w:rFonts w:ascii="Calibri" w:hAnsi="Calibri" w:cs="Calibri"/>
          <w:color w:val="000000"/>
          <w:sz w:val="22"/>
          <w:szCs w:val="22"/>
        </w:rPr>
        <w:t>in</w:t>
      </w:r>
      <w:r w:rsidR="00037FFD">
        <w:rPr>
          <w:rFonts w:ascii="Calibri" w:hAnsi="Calibri" w:cs="Calibri"/>
          <w:color w:val="000000"/>
          <w:sz w:val="22"/>
          <w:szCs w:val="22"/>
        </w:rPr>
        <w:t xml:space="preserve"> </w:t>
      </w:r>
      <w:r>
        <w:rPr>
          <w:rFonts w:ascii="Calibri" w:hAnsi="Calibri" w:cs="Calibri"/>
          <w:color w:val="000000"/>
          <w:sz w:val="22"/>
          <w:szCs w:val="22"/>
        </w:rPr>
        <w:t>Straßburg</w:t>
      </w:r>
      <w:r w:rsidR="00037FFD">
        <w:rPr>
          <w:rFonts w:ascii="Calibri" w:hAnsi="Calibri" w:cs="Calibri"/>
          <w:color w:val="000000"/>
          <w:sz w:val="22"/>
          <w:szCs w:val="22"/>
        </w:rPr>
        <w:t xml:space="preserve"> </w:t>
      </w:r>
      <w:r>
        <w:rPr>
          <w:rFonts w:ascii="Calibri" w:hAnsi="Calibri" w:cs="Calibri"/>
          <w:color w:val="000000"/>
          <w:sz w:val="22"/>
          <w:szCs w:val="22"/>
        </w:rPr>
        <w:t>die</w:t>
      </w:r>
      <w:r w:rsidR="00037FFD">
        <w:rPr>
          <w:rFonts w:ascii="Calibri" w:hAnsi="Calibri" w:cs="Calibri"/>
          <w:color w:val="000000"/>
          <w:sz w:val="22"/>
          <w:szCs w:val="22"/>
        </w:rPr>
        <w:t xml:space="preserve"> </w:t>
      </w:r>
      <w:r>
        <w:rPr>
          <w:rFonts w:ascii="Calibri" w:hAnsi="Calibri" w:cs="Calibri"/>
          <w:color w:val="000000"/>
          <w:sz w:val="22"/>
          <w:szCs w:val="22"/>
        </w:rPr>
        <w:t>Kirche</w:t>
      </w:r>
      <w:r w:rsidR="00037FFD">
        <w:rPr>
          <w:rFonts w:ascii="Calibri" w:hAnsi="Calibri" w:cs="Calibri"/>
          <w:color w:val="000000"/>
          <w:sz w:val="22"/>
          <w:szCs w:val="22"/>
        </w:rPr>
        <w:t xml:space="preserve"> </w:t>
      </w:r>
      <w:r>
        <w:rPr>
          <w:rFonts w:ascii="Calibri" w:hAnsi="Calibri" w:cs="Calibri"/>
          <w:color w:val="000000"/>
          <w:sz w:val="22"/>
          <w:szCs w:val="22"/>
        </w:rPr>
        <w:t>Jung</w:t>
      </w:r>
      <w:r w:rsidR="00037FFD">
        <w:rPr>
          <w:rFonts w:ascii="Calibri" w:hAnsi="Calibri" w:cs="Calibri"/>
          <w:color w:val="000000"/>
          <w:sz w:val="22"/>
          <w:szCs w:val="22"/>
        </w:rPr>
        <w:t xml:space="preserve"> </w:t>
      </w:r>
      <w:r>
        <w:rPr>
          <w:rFonts w:ascii="Calibri" w:hAnsi="Calibri" w:cs="Calibri"/>
          <w:color w:val="000000"/>
          <w:sz w:val="22"/>
          <w:szCs w:val="22"/>
        </w:rPr>
        <w:t>St.</w:t>
      </w:r>
      <w:r w:rsidR="00037FFD">
        <w:rPr>
          <w:rFonts w:ascii="Calibri" w:hAnsi="Calibri" w:cs="Calibri"/>
          <w:color w:val="000000"/>
          <w:sz w:val="22"/>
          <w:szCs w:val="22"/>
        </w:rPr>
        <w:t xml:space="preserve"> </w:t>
      </w:r>
      <w:r>
        <w:rPr>
          <w:rFonts w:ascii="Calibri" w:hAnsi="Calibri" w:cs="Calibri"/>
          <w:color w:val="000000"/>
          <w:sz w:val="22"/>
          <w:szCs w:val="22"/>
        </w:rPr>
        <w:t>Peter</w:t>
      </w:r>
      <w:r w:rsidR="00037FFD">
        <w:rPr>
          <w:rFonts w:ascii="Calibri" w:hAnsi="Calibri" w:cs="Calibri"/>
          <w:color w:val="000000"/>
          <w:sz w:val="22"/>
          <w:szCs w:val="22"/>
        </w:rPr>
        <w:t xml:space="preserve"> </w:t>
      </w:r>
      <w:r>
        <w:rPr>
          <w:rFonts w:ascii="Calibri" w:hAnsi="Calibri" w:cs="Calibri"/>
          <w:color w:val="000000"/>
          <w:sz w:val="22"/>
          <w:szCs w:val="22"/>
        </w:rPr>
        <w:t>besichtigen</w:t>
      </w:r>
      <w:r w:rsidR="00037FFD">
        <w:rPr>
          <w:rFonts w:ascii="Calibri" w:hAnsi="Calibri" w:cs="Calibri"/>
          <w:color w:val="000000"/>
          <w:sz w:val="22"/>
          <w:szCs w:val="22"/>
        </w:rPr>
        <w:t xml:space="preserve"> </w:t>
      </w:r>
      <w:r>
        <w:rPr>
          <w:rFonts w:ascii="Calibri" w:hAnsi="Calibri" w:cs="Calibri"/>
          <w:color w:val="000000"/>
          <w:sz w:val="22"/>
          <w:szCs w:val="22"/>
        </w:rPr>
        <w:t>zu</w:t>
      </w:r>
      <w:r w:rsidR="00037FFD">
        <w:rPr>
          <w:rFonts w:ascii="Calibri" w:hAnsi="Calibri" w:cs="Calibri"/>
          <w:color w:val="000000"/>
          <w:sz w:val="22"/>
          <w:szCs w:val="22"/>
        </w:rPr>
        <w:t xml:space="preserve"> </w:t>
      </w:r>
      <w:r>
        <w:rPr>
          <w:rFonts w:ascii="Calibri" w:hAnsi="Calibri" w:cs="Calibri"/>
          <w:color w:val="000000"/>
          <w:sz w:val="22"/>
          <w:szCs w:val="22"/>
        </w:rPr>
        <w:t>können</w:t>
      </w:r>
      <w:r w:rsidR="00037FFD">
        <w:rPr>
          <w:rFonts w:ascii="Calibri" w:hAnsi="Calibri" w:cs="Calibri"/>
          <w:color w:val="000000"/>
          <w:sz w:val="22"/>
          <w:szCs w:val="22"/>
        </w:rPr>
        <w:t xml:space="preserve"> </w:t>
      </w:r>
      <w:r>
        <w:rPr>
          <w:rFonts w:ascii="Calibri" w:hAnsi="Calibri" w:cs="Calibri"/>
          <w:color w:val="000000"/>
          <w:sz w:val="22"/>
          <w:szCs w:val="22"/>
        </w:rPr>
        <w:t>-</w:t>
      </w:r>
      <w:r w:rsidR="00037FFD">
        <w:rPr>
          <w:rFonts w:ascii="Calibri" w:hAnsi="Calibri" w:cs="Calibri"/>
          <w:color w:val="000000"/>
          <w:sz w:val="22"/>
          <w:szCs w:val="22"/>
        </w:rPr>
        <w:t xml:space="preserve"> </w:t>
      </w:r>
      <w:r>
        <w:rPr>
          <w:rFonts w:ascii="Calibri" w:hAnsi="Calibri" w:cs="Calibri"/>
          <w:color w:val="000000"/>
          <w:sz w:val="22"/>
          <w:szCs w:val="22"/>
        </w:rPr>
        <w:t>das</w:t>
      </w:r>
      <w:r w:rsidR="00037FFD">
        <w:rPr>
          <w:rFonts w:ascii="Calibri" w:hAnsi="Calibri" w:cs="Calibri"/>
          <w:color w:val="000000"/>
          <w:sz w:val="22"/>
          <w:szCs w:val="22"/>
        </w:rPr>
        <w:t xml:space="preserve"> </w:t>
      </w:r>
      <w:r>
        <w:rPr>
          <w:rFonts w:ascii="Calibri" w:hAnsi="Calibri" w:cs="Calibri"/>
          <w:color w:val="000000"/>
          <w:sz w:val="22"/>
          <w:szCs w:val="22"/>
        </w:rPr>
        <w:t>ist</w:t>
      </w:r>
      <w:r w:rsidR="00037FFD">
        <w:rPr>
          <w:rFonts w:ascii="Calibri" w:hAnsi="Calibri" w:cs="Calibri"/>
          <w:color w:val="000000"/>
          <w:sz w:val="22"/>
          <w:szCs w:val="22"/>
        </w:rPr>
        <w:t xml:space="preserve"> </w:t>
      </w:r>
      <w:r>
        <w:rPr>
          <w:rFonts w:ascii="Calibri" w:hAnsi="Calibri" w:cs="Calibri"/>
          <w:color w:val="000000"/>
          <w:sz w:val="22"/>
          <w:szCs w:val="22"/>
        </w:rPr>
        <w:t>die</w:t>
      </w:r>
      <w:r w:rsidR="00037FFD">
        <w:rPr>
          <w:rFonts w:ascii="Calibri" w:hAnsi="Calibri" w:cs="Calibri"/>
          <w:color w:val="000000"/>
          <w:sz w:val="22"/>
          <w:szCs w:val="22"/>
        </w:rPr>
        <w:t xml:space="preserve"> </w:t>
      </w:r>
      <w:r>
        <w:rPr>
          <w:rFonts w:ascii="Calibri" w:hAnsi="Calibri" w:cs="Calibri"/>
          <w:color w:val="000000"/>
          <w:sz w:val="22"/>
          <w:szCs w:val="22"/>
        </w:rPr>
        <w:t>Kirche,</w:t>
      </w:r>
      <w:r w:rsidR="00037FFD">
        <w:rPr>
          <w:rFonts w:ascii="Calibri" w:hAnsi="Calibri" w:cs="Calibri"/>
          <w:color w:val="000000"/>
          <w:sz w:val="22"/>
          <w:szCs w:val="22"/>
        </w:rPr>
        <w:t xml:space="preserve"> </w:t>
      </w:r>
      <w:r>
        <w:rPr>
          <w:rFonts w:ascii="Calibri" w:hAnsi="Calibri" w:cs="Calibri"/>
          <w:color w:val="000000"/>
          <w:sz w:val="22"/>
          <w:szCs w:val="22"/>
        </w:rPr>
        <w:t>in</w:t>
      </w:r>
      <w:r w:rsidR="00037FFD">
        <w:rPr>
          <w:rFonts w:ascii="Calibri" w:hAnsi="Calibri" w:cs="Calibri"/>
          <w:color w:val="000000"/>
          <w:sz w:val="22"/>
          <w:szCs w:val="22"/>
        </w:rPr>
        <w:t xml:space="preserve"> </w:t>
      </w:r>
      <w:r>
        <w:rPr>
          <w:rFonts w:ascii="Calibri" w:hAnsi="Calibri" w:cs="Calibri"/>
          <w:color w:val="000000"/>
          <w:sz w:val="22"/>
          <w:szCs w:val="22"/>
        </w:rPr>
        <w:t>der</w:t>
      </w:r>
      <w:r w:rsidR="00037FFD">
        <w:rPr>
          <w:rFonts w:ascii="Calibri" w:hAnsi="Calibri" w:cs="Calibri"/>
          <w:color w:val="000000"/>
          <w:sz w:val="22"/>
          <w:szCs w:val="22"/>
        </w:rPr>
        <w:t xml:space="preserve"> </w:t>
      </w:r>
      <w:r>
        <w:rPr>
          <w:rFonts w:ascii="Calibri" w:hAnsi="Calibri" w:cs="Calibri"/>
          <w:color w:val="000000"/>
          <w:sz w:val="22"/>
          <w:szCs w:val="22"/>
        </w:rPr>
        <w:t>Wolfgang</w:t>
      </w:r>
      <w:r w:rsidR="00037FFD">
        <w:rPr>
          <w:rFonts w:ascii="Calibri" w:hAnsi="Calibri" w:cs="Calibri"/>
          <w:color w:val="000000"/>
          <w:sz w:val="22"/>
          <w:szCs w:val="22"/>
        </w:rPr>
        <w:t xml:space="preserve"> </w:t>
      </w:r>
      <w:r>
        <w:rPr>
          <w:rFonts w:ascii="Calibri" w:hAnsi="Calibri" w:cs="Calibri"/>
          <w:color w:val="000000"/>
          <w:sz w:val="22"/>
          <w:szCs w:val="22"/>
        </w:rPr>
        <w:t>Capito</w:t>
      </w:r>
      <w:r w:rsidR="00037FFD">
        <w:rPr>
          <w:rFonts w:ascii="Calibri" w:hAnsi="Calibri" w:cs="Calibri"/>
          <w:color w:val="000000"/>
          <w:sz w:val="22"/>
          <w:szCs w:val="22"/>
        </w:rPr>
        <w:t xml:space="preserve"> </w:t>
      </w:r>
      <w:r>
        <w:rPr>
          <w:rFonts w:ascii="Calibri" w:hAnsi="Calibri" w:cs="Calibri"/>
          <w:color w:val="000000"/>
          <w:sz w:val="22"/>
          <w:szCs w:val="22"/>
        </w:rPr>
        <w:t>die</w:t>
      </w:r>
      <w:r w:rsidR="00037FFD">
        <w:rPr>
          <w:rFonts w:ascii="Calibri" w:hAnsi="Calibri" w:cs="Calibri"/>
          <w:color w:val="000000"/>
          <w:sz w:val="22"/>
          <w:szCs w:val="22"/>
        </w:rPr>
        <w:t xml:space="preserve"> </w:t>
      </w:r>
      <w:r>
        <w:rPr>
          <w:rFonts w:ascii="Calibri" w:hAnsi="Calibri" w:cs="Calibri"/>
          <w:color w:val="000000"/>
          <w:sz w:val="22"/>
          <w:szCs w:val="22"/>
        </w:rPr>
        <w:t>Reformation</w:t>
      </w:r>
      <w:r w:rsidR="00037FFD">
        <w:rPr>
          <w:rFonts w:ascii="Calibri" w:hAnsi="Calibri" w:cs="Calibri"/>
          <w:color w:val="000000"/>
          <w:sz w:val="22"/>
          <w:szCs w:val="22"/>
        </w:rPr>
        <w:t xml:space="preserve"> </w:t>
      </w:r>
      <w:r>
        <w:rPr>
          <w:rFonts w:ascii="Calibri" w:hAnsi="Calibri" w:cs="Calibri"/>
          <w:color w:val="000000"/>
          <w:sz w:val="22"/>
          <w:szCs w:val="22"/>
        </w:rPr>
        <w:t>einführte</w:t>
      </w:r>
      <w:r w:rsidR="00037FFD">
        <w:rPr>
          <w:rFonts w:ascii="Calibri" w:hAnsi="Calibri" w:cs="Calibri"/>
          <w:color w:val="000000"/>
          <w:sz w:val="22"/>
          <w:szCs w:val="22"/>
        </w:rPr>
        <w:t xml:space="preserve"> </w:t>
      </w:r>
      <w:r>
        <w:rPr>
          <w:rFonts w:ascii="Calibri" w:hAnsi="Calibri" w:cs="Calibri"/>
          <w:color w:val="000000"/>
          <w:sz w:val="22"/>
          <w:szCs w:val="22"/>
        </w:rPr>
        <w:t>und</w:t>
      </w:r>
      <w:r w:rsidR="00037FFD">
        <w:rPr>
          <w:rFonts w:ascii="Calibri" w:hAnsi="Calibri" w:cs="Calibri"/>
          <w:color w:val="000000"/>
          <w:sz w:val="22"/>
          <w:szCs w:val="22"/>
        </w:rPr>
        <w:t xml:space="preserve"> </w:t>
      </w:r>
      <w:r>
        <w:rPr>
          <w:rFonts w:ascii="Calibri" w:hAnsi="Calibri" w:cs="Calibri"/>
          <w:color w:val="000000"/>
          <w:sz w:val="22"/>
          <w:szCs w:val="22"/>
        </w:rPr>
        <w:t>lange</w:t>
      </w:r>
      <w:r w:rsidR="00037FFD">
        <w:rPr>
          <w:rFonts w:ascii="Calibri" w:hAnsi="Calibri" w:cs="Calibri"/>
          <w:color w:val="000000"/>
          <w:sz w:val="22"/>
          <w:szCs w:val="22"/>
        </w:rPr>
        <w:t xml:space="preserve"> </w:t>
      </w:r>
      <w:r>
        <w:rPr>
          <w:rFonts w:ascii="Calibri" w:hAnsi="Calibri" w:cs="Calibri"/>
          <w:color w:val="000000"/>
          <w:sz w:val="22"/>
          <w:szCs w:val="22"/>
        </w:rPr>
        <w:t>predigte.</w:t>
      </w:r>
      <w:r w:rsidR="00037FFD">
        <w:rPr>
          <w:rFonts w:ascii="Calibri" w:hAnsi="Calibri" w:cs="Calibri"/>
          <w:color w:val="000000"/>
          <w:sz w:val="22"/>
          <w:szCs w:val="22"/>
        </w:rPr>
        <w:t xml:space="preserve"> </w:t>
      </w:r>
      <w:r>
        <w:rPr>
          <w:rFonts w:ascii="Calibri" w:hAnsi="Calibri" w:cs="Calibri"/>
          <w:color w:val="000000"/>
          <w:sz w:val="22"/>
          <w:szCs w:val="22"/>
        </w:rPr>
        <w:t>Sein</w:t>
      </w:r>
      <w:r w:rsidR="00037FFD">
        <w:rPr>
          <w:rFonts w:ascii="Calibri" w:hAnsi="Calibri" w:cs="Calibri"/>
          <w:color w:val="000000"/>
          <w:sz w:val="22"/>
          <w:szCs w:val="22"/>
        </w:rPr>
        <w:t xml:space="preserve"> </w:t>
      </w:r>
      <w:r>
        <w:rPr>
          <w:rFonts w:ascii="Calibri" w:hAnsi="Calibri" w:cs="Calibri"/>
          <w:color w:val="000000"/>
          <w:sz w:val="22"/>
          <w:szCs w:val="22"/>
        </w:rPr>
        <w:t>Nachfolger</w:t>
      </w:r>
      <w:r w:rsidR="00037FFD">
        <w:rPr>
          <w:rFonts w:ascii="Calibri" w:hAnsi="Calibri" w:cs="Calibri"/>
          <w:color w:val="000000"/>
          <w:sz w:val="22"/>
          <w:szCs w:val="22"/>
        </w:rPr>
        <w:t xml:space="preserve"> </w:t>
      </w:r>
      <w:r>
        <w:rPr>
          <w:rFonts w:ascii="Calibri" w:hAnsi="Calibri" w:cs="Calibri"/>
          <w:color w:val="000000"/>
          <w:sz w:val="22"/>
          <w:szCs w:val="22"/>
        </w:rPr>
        <w:t>war</w:t>
      </w:r>
      <w:r w:rsidR="00037FFD">
        <w:rPr>
          <w:rFonts w:ascii="Calibri" w:hAnsi="Calibri" w:cs="Calibri"/>
          <w:color w:val="000000"/>
          <w:sz w:val="22"/>
          <w:szCs w:val="22"/>
        </w:rPr>
        <w:t xml:space="preserve"> </w:t>
      </w:r>
      <w:r>
        <w:rPr>
          <w:rFonts w:ascii="Calibri" w:hAnsi="Calibri" w:cs="Calibri"/>
          <w:color w:val="000000"/>
          <w:sz w:val="22"/>
          <w:szCs w:val="22"/>
        </w:rPr>
        <w:t>Paulus</w:t>
      </w:r>
      <w:r w:rsidR="00037FFD">
        <w:rPr>
          <w:rFonts w:ascii="Calibri" w:hAnsi="Calibri" w:cs="Calibri"/>
          <w:color w:val="000000"/>
          <w:sz w:val="22"/>
          <w:szCs w:val="22"/>
        </w:rPr>
        <w:t xml:space="preserve"> </w:t>
      </w:r>
      <w:r>
        <w:rPr>
          <w:rFonts w:ascii="Calibri" w:hAnsi="Calibri" w:cs="Calibri"/>
          <w:color w:val="000000"/>
          <w:sz w:val="22"/>
          <w:szCs w:val="22"/>
        </w:rPr>
        <w:t>Fagius,</w:t>
      </w:r>
      <w:r w:rsidR="00037FFD">
        <w:rPr>
          <w:rFonts w:ascii="Calibri" w:hAnsi="Calibri" w:cs="Calibri"/>
          <w:color w:val="000000"/>
          <w:sz w:val="22"/>
          <w:szCs w:val="22"/>
        </w:rPr>
        <w:t xml:space="preserve"> </w:t>
      </w:r>
      <w:r>
        <w:rPr>
          <w:rFonts w:ascii="Calibri" w:hAnsi="Calibri" w:cs="Calibri"/>
          <w:color w:val="000000"/>
          <w:sz w:val="22"/>
          <w:szCs w:val="22"/>
        </w:rPr>
        <w:t>der</w:t>
      </w:r>
      <w:r w:rsidR="00037FFD">
        <w:rPr>
          <w:rFonts w:ascii="Calibri" w:hAnsi="Calibri" w:cs="Calibri"/>
          <w:color w:val="000000"/>
          <w:sz w:val="22"/>
          <w:szCs w:val="22"/>
        </w:rPr>
        <w:t xml:space="preserve"> </w:t>
      </w:r>
      <w:r>
        <w:rPr>
          <w:rFonts w:ascii="Calibri" w:hAnsi="Calibri" w:cs="Calibri"/>
          <w:color w:val="000000"/>
          <w:sz w:val="22"/>
          <w:szCs w:val="22"/>
        </w:rPr>
        <w:t>dann</w:t>
      </w:r>
      <w:r w:rsidR="00037FFD">
        <w:rPr>
          <w:rFonts w:ascii="Calibri" w:hAnsi="Calibri" w:cs="Calibri"/>
          <w:color w:val="000000"/>
          <w:sz w:val="22"/>
          <w:szCs w:val="22"/>
        </w:rPr>
        <w:t xml:space="preserve"> </w:t>
      </w:r>
      <w:r>
        <w:rPr>
          <w:rFonts w:ascii="Calibri" w:hAnsi="Calibri" w:cs="Calibri"/>
          <w:color w:val="000000"/>
          <w:sz w:val="22"/>
          <w:szCs w:val="22"/>
        </w:rPr>
        <w:t>mit</w:t>
      </w:r>
      <w:r w:rsidR="00037FFD">
        <w:rPr>
          <w:rFonts w:ascii="Calibri" w:hAnsi="Calibri" w:cs="Calibri"/>
          <w:color w:val="000000"/>
          <w:sz w:val="22"/>
          <w:szCs w:val="22"/>
        </w:rPr>
        <w:t xml:space="preserve"> </w:t>
      </w:r>
      <w:r>
        <w:rPr>
          <w:rFonts w:ascii="Calibri" w:hAnsi="Calibri" w:cs="Calibri"/>
          <w:color w:val="000000"/>
          <w:sz w:val="22"/>
          <w:szCs w:val="22"/>
        </w:rPr>
        <w:t>Martin</w:t>
      </w:r>
      <w:r w:rsidR="00037FFD">
        <w:rPr>
          <w:rFonts w:ascii="Calibri" w:hAnsi="Calibri" w:cs="Calibri"/>
          <w:color w:val="000000"/>
          <w:sz w:val="22"/>
          <w:szCs w:val="22"/>
        </w:rPr>
        <w:t xml:space="preserve"> </w:t>
      </w:r>
      <w:r>
        <w:rPr>
          <w:rFonts w:ascii="Calibri" w:hAnsi="Calibri" w:cs="Calibri"/>
          <w:color w:val="000000"/>
          <w:sz w:val="22"/>
          <w:szCs w:val="22"/>
        </w:rPr>
        <w:t>Bucer</w:t>
      </w:r>
      <w:r w:rsidR="00037FFD">
        <w:rPr>
          <w:rFonts w:ascii="Calibri" w:hAnsi="Calibri" w:cs="Calibri"/>
          <w:color w:val="000000"/>
          <w:sz w:val="22"/>
          <w:szCs w:val="22"/>
        </w:rPr>
        <w:t xml:space="preserve"> </w:t>
      </w:r>
      <w:r>
        <w:rPr>
          <w:rFonts w:ascii="Calibri" w:hAnsi="Calibri" w:cs="Calibri"/>
          <w:color w:val="000000"/>
          <w:sz w:val="22"/>
          <w:szCs w:val="22"/>
        </w:rPr>
        <w:t>nach</w:t>
      </w:r>
      <w:r w:rsidR="00037FFD">
        <w:rPr>
          <w:rFonts w:ascii="Calibri" w:hAnsi="Calibri" w:cs="Calibri"/>
          <w:color w:val="000000"/>
          <w:sz w:val="22"/>
          <w:szCs w:val="22"/>
        </w:rPr>
        <w:t xml:space="preserve"> </w:t>
      </w:r>
      <w:r>
        <w:rPr>
          <w:rFonts w:ascii="Calibri" w:hAnsi="Calibri" w:cs="Calibri"/>
          <w:color w:val="000000"/>
          <w:sz w:val="22"/>
          <w:szCs w:val="22"/>
        </w:rPr>
        <w:t>England</w:t>
      </w:r>
      <w:r w:rsidR="00037FFD">
        <w:rPr>
          <w:rFonts w:ascii="Calibri" w:hAnsi="Calibri" w:cs="Calibri"/>
          <w:color w:val="000000"/>
          <w:sz w:val="22"/>
          <w:szCs w:val="22"/>
        </w:rPr>
        <w:t xml:space="preserve"> </w:t>
      </w:r>
      <w:r>
        <w:rPr>
          <w:rFonts w:ascii="Calibri" w:hAnsi="Calibri" w:cs="Calibri"/>
          <w:color w:val="000000"/>
          <w:sz w:val="22"/>
          <w:szCs w:val="22"/>
        </w:rPr>
        <w:t>ging</w:t>
      </w:r>
      <w:r w:rsidR="00037FFD">
        <w:rPr>
          <w:rFonts w:ascii="Calibri" w:hAnsi="Calibri" w:cs="Calibri"/>
          <w:color w:val="000000"/>
          <w:sz w:val="22"/>
          <w:szCs w:val="22"/>
        </w:rPr>
        <w:t xml:space="preserve"> </w:t>
      </w:r>
      <w:r>
        <w:rPr>
          <w:rFonts w:ascii="Calibri" w:hAnsi="Calibri" w:cs="Calibri"/>
          <w:color w:val="000000"/>
          <w:sz w:val="22"/>
          <w:szCs w:val="22"/>
        </w:rPr>
        <w:t>und</w:t>
      </w:r>
      <w:r w:rsidR="00037FFD">
        <w:rPr>
          <w:rFonts w:ascii="Calibri" w:hAnsi="Calibri" w:cs="Calibri"/>
          <w:color w:val="000000"/>
          <w:sz w:val="22"/>
          <w:szCs w:val="22"/>
        </w:rPr>
        <w:t xml:space="preserve"> </w:t>
      </w:r>
      <w:r>
        <w:rPr>
          <w:rFonts w:ascii="Calibri" w:hAnsi="Calibri" w:cs="Calibri"/>
          <w:color w:val="000000"/>
          <w:sz w:val="22"/>
          <w:szCs w:val="22"/>
        </w:rPr>
        <w:t>dort</w:t>
      </w:r>
      <w:r w:rsidR="00037FFD">
        <w:rPr>
          <w:rFonts w:ascii="Calibri" w:hAnsi="Calibri" w:cs="Calibri"/>
          <w:color w:val="000000"/>
          <w:sz w:val="22"/>
          <w:szCs w:val="22"/>
        </w:rPr>
        <w:t xml:space="preserve"> </w:t>
      </w:r>
      <w:r>
        <w:rPr>
          <w:rFonts w:ascii="Calibri" w:hAnsi="Calibri" w:cs="Calibri"/>
          <w:color w:val="000000"/>
          <w:sz w:val="22"/>
          <w:szCs w:val="22"/>
        </w:rPr>
        <w:t>starb.</w:t>
      </w:r>
    </w:p>
    <w:p w14:paraId="1515CADA" w14:textId="1CCC3124"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w:t>
      </w:r>
      <w:r w:rsidR="00037FFD">
        <w:rPr>
          <w:rFonts w:ascii="Calibri" w:hAnsi="Calibri" w:cs="Calibri"/>
          <w:color w:val="000000"/>
          <w:sz w:val="22"/>
          <w:szCs w:val="22"/>
        </w:rPr>
        <w:t xml:space="preserve"> </w:t>
      </w:r>
      <w:r>
        <w:rPr>
          <w:rFonts w:ascii="Calibri" w:hAnsi="Calibri" w:cs="Calibri"/>
          <w:color w:val="000000"/>
          <w:sz w:val="22"/>
          <w:szCs w:val="22"/>
        </w:rPr>
        <w:t>war</w:t>
      </w:r>
      <w:r w:rsidR="00037FFD">
        <w:rPr>
          <w:rFonts w:ascii="Calibri" w:hAnsi="Calibri" w:cs="Calibri"/>
          <w:color w:val="000000"/>
          <w:sz w:val="22"/>
          <w:szCs w:val="22"/>
        </w:rPr>
        <w:t xml:space="preserve"> </w:t>
      </w:r>
      <w:r>
        <w:rPr>
          <w:rFonts w:ascii="Calibri" w:hAnsi="Calibri" w:cs="Calibri"/>
          <w:color w:val="000000"/>
          <w:sz w:val="22"/>
          <w:szCs w:val="22"/>
        </w:rPr>
        <w:t>für</w:t>
      </w:r>
      <w:r w:rsidR="00037FFD">
        <w:rPr>
          <w:rFonts w:ascii="Calibri" w:hAnsi="Calibri" w:cs="Calibri"/>
          <w:color w:val="000000"/>
          <w:sz w:val="22"/>
          <w:szCs w:val="22"/>
        </w:rPr>
        <w:t xml:space="preserve"> </w:t>
      </w:r>
      <w:r>
        <w:rPr>
          <w:rFonts w:ascii="Calibri" w:hAnsi="Calibri" w:cs="Calibri"/>
          <w:color w:val="000000"/>
          <w:sz w:val="22"/>
          <w:szCs w:val="22"/>
        </w:rPr>
        <w:t>mich</w:t>
      </w:r>
      <w:r w:rsidR="00037FFD">
        <w:rPr>
          <w:rFonts w:ascii="Calibri" w:hAnsi="Calibri" w:cs="Calibri"/>
          <w:color w:val="000000"/>
          <w:sz w:val="22"/>
          <w:szCs w:val="22"/>
        </w:rPr>
        <w:t xml:space="preserve"> </w:t>
      </w:r>
      <w:r>
        <w:rPr>
          <w:rFonts w:ascii="Calibri" w:hAnsi="Calibri" w:cs="Calibri"/>
          <w:color w:val="000000"/>
          <w:sz w:val="22"/>
          <w:szCs w:val="22"/>
        </w:rPr>
        <w:t>ein</w:t>
      </w:r>
      <w:r w:rsidR="00037FFD">
        <w:rPr>
          <w:rFonts w:ascii="Calibri" w:hAnsi="Calibri" w:cs="Calibri"/>
          <w:color w:val="000000"/>
          <w:sz w:val="22"/>
          <w:szCs w:val="22"/>
        </w:rPr>
        <w:t xml:space="preserve"> </w:t>
      </w:r>
      <w:r>
        <w:rPr>
          <w:rFonts w:ascii="Calibri" w:hAnsi="Calibri" w:cs="Calibri"/>
          <w:color w:val="000000"/>
          <w:sz w:val="22"/>
          <w:szCs w:val="22"/>
        </w:rPr>
        <w:t>besonderes</w:t>
      </w:r>
      <w:r w:rsidR="00037FFD">
        <w:rPr>
          <w:rFonts w:ascii="Calibri" w:hAnsi="Calibri" w:cs="Calibri"/>
          <w:color w:val="000000"/>
          <w:sz w:val="22"/>
          <w:szCs w:val="22"/>
        </w:rPr>
        <w:t xml:space="preserve"> </w:t>
      </w:r>
      <w:r>
        <w:rPr>
          <w:rFonts w:ascii="Calibri" w:hAnsi="Calibri" w:cs="Calibri"/>
          <w:color w:val="000000"/>
          <w:sz w:val="22"/>
          <w:szCs w:val="22"/>
        </w:rPr>
        <w:t>Erlebnis,</w:t>
      </w:r>
      <w:r w:rsidR="00037FFD">
        <w:rPr>
          <w:rFonts w:ascii="Calibri" w:hAnsi="Calibri" w:cs="Calibri"/>
          <w:color w:val="000000"/>
          <w:sz w:val="22"/>
          <w:szCs w:val="22"/>
        </w:rPr>
        <w:t xml:space="preserve"> </w:t>
      </w:r>
      <w:r>
        <w:rPr>
          <w:rFonts w:ascii="Calibri" w:hAnsi="Calibri" w:cs="Calibri"/>
          <w:color w:val="000000"/>
          <w:sz w:val="22"/>
          <w:szCs w:val="22"/>
        </w:rPr>
        <w:t>weil</w:t>
      </w:r>
      <w:r w:rsidR="00037FFD">
        <w:rPr>
          <w:rFonts w:ascii="Calibri" w:hAnsi="Calibri" w:cs="Calibri"/>
          <w:color w:val="000000"/>
          <w:sz w:val="22"/>
          <w:szCs w:val="22"/>
        </w:rPr>
        <w:t xml:space="preserve"> </w:t>
      </w:r>
      <w:r>
        <w:rPr>
          <w:rFonts w:ascii="Calibri" w:hAnsi="Calibri" w:cs="Calibri"/>
          <w:color w:val="000000"/>
          <w:sz w:val="22"/>
          <w:szCs w:val="22"/>
        </w:rPr>
        <w:t>ich</w:t>
      </w:r>
      <w:r w:rsidR="00037FFD">
        <w:rPr>
          <w:rFonts w:ascii="Calibri" w:hAnsi="Calibri" w:cs="Calibri"/>
          <w:color w:val="000000"/>
          <w:sz w:val="22"/>
          <w:szCs w:val="22"/>
        </w:rPr>
        <w:t xml:space="preserve"> </w:t>
      </w:r>
      <w:r>
        <w:rPr>
          <w:rFonts w:ascii="Calibri" w:hAnsi="Calibri" w:cs="Calibri"/>
          <w:color w:val="000000"/>
          <w:sz w:val="22"/>
          <w:szCs w:val="22"/>
        </w:rPr>
        <w:t>mich</w:t>
      </w:r>
      <w:r w:rsidR="00037FFD">
        <w:rPr>
          <w:rFonts w:ascii="Calibri" w:hAnsi="Calibri" w:cs="Calibri"/>
          <w:color w:val="000000"/>
          <w:sz w:val="22"/>
          <w:szCs w:val="22"/>
        </w:rPr>
        <w:t xml:space="preserve"> </w:t>
      </w:r>
      <w:r>
        <w:rPr>
          <w:rFonts w:ascii="Calibri" w:hAnsi="Calibri" w:cs="Calibri"/>
          <w:color w:val="000000"/>
          <w:sz w:val="22"/>
          <w:szCs w:val="22"/>
        </w:rPr>
        <w:t>mit</w:t>
      </w:r>
      <w:r w:rsidR="00037FFD">
        <w:rPr>
          <w:rFonts w:ascii="Calibri" w:hAnsi="Calibri" w:cs="Calibri"/>
          <w:color w:val="000000"/>
          <w:sz w:val="22"/>
          <w:szCs w:val="22"/>
        </w:rPr>
        <w:t xml:space="preserve"> </w:t>
      </w:r>
      <w:r>
        <w:rPr>
          <w:rFonts w:ascii="Calibri" w:hAnsi="Calibri" w:cs="Calibri"/>
          <w:color w:val="000000"/>
          <w:sz w:val="22"/>
          <w:szCs w:val="22"/>
        </w:rPr>
        <w:t>der</w:t>
      </w:r>
      <w:r w:rsidR="00037FFD">
        <w:rPr>
          <w:rFonts w:ascii="Calibri" w:hAnsi="Calibri" w:cs="Calibri"/>
          <w:color w:val="000000"/>
          <w:sz w:val="22"/>
          <w:szCs w:val="22"/>
        </w:rPr>
        <w:t xml:space="preserve"> </w:t>
      </w:r>
      <w:r>
        <w:rPr>
          <w:rFonts w:ascii="Calibri" w:hAnsi="Calibri" w:cs="Calibri"/>
          <w:color w:val="000000"/>
          <w:sz w:val="22"/>
          <w:szCs w:val="22"/>
        </w:rPr>
        <w:t>Reformation</w:t>
      </w:r>
      <w:r w:rsidR="00037FFD">
        <w:rPr>
          <w:rFonts w:ascii="Calibri" w:hAnsi="Calibri" w:cs="Calibri"/>
          <w:color w:val="000000"/>
          <w:sz w:val="22"/>
          <w:szCs w:val="22"/>
        </w:rPr>
        <w:t xml:space="preserve"> </w:t>
      </w:r>
      <w:r>
        <w:rPr>
          <w:rFonts w:ascii="Calibri" w:hAnsi="Calibri" w:cs="Calibri"/>
          <w:color w:val="000000"/>
          <w:sz w:val="22"/>
          <w:szCs w:val="22"/>
        </w:rPr>
        <w:t>in</w:t>
      </w:r>
      <w:r w:rsidR="00037FFD">
        <w:rPr>
          <w:rFonts w:ascii="Calibri" w:hAnsi="Calibri" w:cs="Calibri"/>
          <w:color w:val="000000"/>
          <w:sz w:val="22"/>
          <w:szCs w:val="22"/>
        </w:rPr>
        <w:t xml:space="preserve"> </w:t>
      </w:r>
      <w:r>
        <w:rPr>
          <w:rFonts w:ascii="Calibri" w:hAnsi="Calibri" w:cs="Calibri"/>
          <w:color w:val="000000"/>
          <w:sz w:val="22"/>
          <w:szCs w:val="22"/>
        </w:rPr>
        <w:t>Straßburg</w:t>
      </w:r>
      <w:r w:rsidR="00037FFD">
        <w:rPr>
          <w:rFonts w:ascii="Calibri" w:hAnsi="Calibri" w:cs="Calibri"/>
          <w:color w:val="000000"/>
          <w:sz w:val="22"/>
          <w:szCs w:val="22"/>
        </w:rPr>
        <w:t xml:space="preserve"> </w:t>
      </w:r>
      <w:r>
        <w:rPr>
          <w:rFonts w:ascii="Calibri" w:hAnsi="Calibri" w:cs="Calibri"/>
          <w:color w:val="000000"/>
          <w:sz w:val="22"/>
          <w:szCs w:val="22"/>
        </w:rPr>
        <w:t>schon</w:t>
      </w:r>
      <w:r w:rsidR="00037FFD">
        <w:rPr>
          <w:rFonts w:ascii="Calibri" w:hAnsi="Calibri" w:cs="Calibri"/>
          <w:color w:val="000000"/>
          <w:sz w:val="22"/>
          <w:szCs w:val="22"/>
        </w:rPr>
        <w:t xml:space="preserve"> </w:t>
      </w:r>
      <w:r>
        <w:rPr>
          <w:rFonts w:ascii="Calibri" w:hAnsi="Calibri" w:cs="Calibri"/>
          <w:color w:val="000000"/>
          <w:sz w:val="22"/>
          <w:szCs w:val="22"/>
        </w:rPr>
        <w:t>lange</w:t>
      </w:r>
      <w:r w:rsidR="00037FFD">
        <w:rPr>
          <w:rFonts w:ascii="Calibri" w:hAnsi="Calibri" w:cs="Calibri"/>
          <w:color w:val="000000"/>
          <w:sz w:val="22"/>
          <w:szCs w:val="22"/>
        </w:rPr>
        <w:t xml:space="preserve"> </w:t>
      </w:r>
      <w:r>
        <w:rPr>
          <w:rFonts w:ascii="Calibri" w:hAnsi="Calibri" w:cs="Calibri"/>
          <w:color w:val="000000"/>
          <w:sz w:val="22"/>
          <w:szCs w:val="22"/>
        </w:rPr>
        <w:t>verbunden</w:t>
      </w:r>
      <w:r w:rsidR="00037FFD">
        <w:rPr>
          <w:rFonts w:ascii="Calibri" w:hAnsi="Calibri" w:cs="Calibri"/>
          <w:color w:val="000000"/>
          <w:sz w:val="22"/>
          <w:szCs w:val="22"/>
        </w:rPr>
        <w:t xml:space="preserve"> </w:t>
      </w:r>
      <w:r>
        <w:rPr>
          <w:rFonts w:ascii="Calibri" w:hAnsi="Calibri" w:cs="Calibri"/>
          <w:color w:val="000000"/>
          <w:sz w:val="22"/>
          <w:szCs w:val="22"/>
        </w:rPr>
        <w:t>fühle.</w:t>
      </w:r>
      <w:r w:rsidR="00037FFD">
        <w:rPr>
          <w:rFonts w:ascii="Calibri" w:hAnsi="Calibri" w:cs="Calibri"/>
          <w:color w:val="000000"/>
          <w:sz w:val="22"/>
          <w:szCs w:val="22"/>
        </w:rPr>
        <w:t xml:space="preserve"> </w:t>
      </w:r>
      <w:r>
        <w:rPr>
          <w:rFonts w:ascii="Calibri" w:hAnsi="Calibri" w:cs="Calibri"/>
          <w:color w:val="000000"/>
          <w:sz w:val="22"/>
          <w:szCs w:val="22"/>
        </w:rPr>
        <w:t>Die</w:t>
      </w:r>
      <w:r w:rsidR="00037FFD">
        <w:rPr>
          <w:rFonts w:ascii="Calibri" w:hAnsi="Calibri" w:cs="Calibri"/>
          <w:color w:val="000000"/>
          <w:sz w:val="22"/>
          <w:szCs w:val="22"/>
        </w:rPr>
        <w:t xml:space="preserve"> </w:t>
      </w:r>
      <w:r>
        <w:rPr>
          <w:rFonts w:ascii="Calibri" w:hAnsi="Calibri" w:cs="Calibri"/>
          <w:color w:val="000000"/>
          <w:sz w:val="22"/>
          <w:szCs w:val="22"/>
        </w:rPr>
        <w:t>Kirche</w:t>
      </w:r>
      <w:r w:rsidR="00037FFD">
        <w:rPr>
          <w:rFonts w:ascii="Calibri" w:hAnsi="Calibri" w:cs="Calibri"/>
          <w:color w:val="000000"/>
          <w:sz w:val="22"/>
          <w:szCs w:val="22"/>
        </w:rPr>
        <w:t xml:space="preserve"> </w:t>
      </w:r>
      <w:r>
        <w:rPr>
          <w:rFonts w:ascii="Calibri" w:hAnsi="Calibri" w:cs="Calibri"/>
          <w:color w:val="000000"/>
          <w:sz w:val="22"/>
          <w:szCs w:val="22"/>
        </w:rPr>
        <w:t>ist</w:t>
      </w:r>
      <w:r w:rsidR="00037FFD">
        <w:rPr>
          <w:rFonts w:ascii="Calibri" w:hAnsi="Calibri" w:cs="Calibri"/>
          <w:color w:val="000000"/>
          <w:sz w:val="22"/>
          <w:szCs w:val="22"/>
        </w:rPr>
        <w:t xml:space="preserve"> </w:t>
      </w:r>
      <w:r>
        <w:rPr>
          <w:rFonts w:ascii="Calibri" w:hAnsi="Calibri" w:cs="Calibri"/>
          <w:color w:val="000000"/>
          <w:sz w:val="22"/>
          <w:szCs w:val="22"/>
        </w:rPr>
        <w:t>immer</w:t>
      </w:r>
      <w:r w:rsidR="00037FFD">
        <w:rPr>
          <w:rFonts w:ascii="Calibri" w:hAnsi="Calibri" w:cs="Calibri"/>
          <w:color w:val="000000"/>
          <w:sz w:val="22"/>
          <w:szCs w:val="22"/>
        </w:rPr>
        <w:t xml:space="preserve"> </w:t>
      </w:r>
      <w:r>
        <w:rPr>
          <w:rFonts w:ascii="Calibri" w:hAnsi="Calibri" w:cs="Calibri"/>
          <w:color w:val="000000"/>
          <w:sz w:val="22"/>
          <w:szCs w:val="22"/>
        </w:rPr>
        <w:t>noch</w:t>
      </w:r>
      <w:r w:rsidR="00037FFD">
        <w:rPr>
          <w:rFonts w:ascii="Calibri" w:hAnsi="Calibri" w:cs="Calibri"/>
          <w:color w:val="000000"/>
          <w:sz w:val="22"/>
          <w:szCs w:val="22"/>
        </w:rPr>
        <w:t xml:space="preserve"> </w:t>
      </w:r>
      <w:r>
        <w:rPr>
          <w:rFonts w:ascii="Calibri" w:hAnsi="Calibri" w:cs="Calibri"/>
          <w:color w:val="000000"/>
          <w:sz w:val="22"/>
          <w:szCs w:val="22"/>
        </w:rPr>
        <w:t>evangelisch,</w:t>
      </w:r>
      <w:r w:rsidR="00037FFD">
        <w:rPr>
          <w:rFonts w:ascii="Calibri" w:hAnsi="Calibri" w:cs="Calibri"/>
          <w:color w:val="000000"/>
          <w:sz w:val="22"/>
          <w:szCs w:val="22"/>
        </w:rPr>
        <w:t xml:space="preserve"> </w:t>
      </w:r>
      <w:r>
        <w:rPr>
          <w:rFonts w:ascii="Calibri" w:hAnsi="Calibri" w:cs="Calibri"/>
          <w:color w:val="000000"/>
          <w:sz w:val="22"/>
          <w:szCs w:val="22"/>
        </w:rPr>
        <w:t>und</w:t>
      </w:r>
      <w:r w:rsidR="00037FFD">
        <w:rPr>
          <w:rFonts w:ascii="Calibri" w:hAnsi="Calibri" w:cs="Calibri"/>
          <w:color w:val="000000"/>
          <w:sz w:val="22"/>
          <w:szCs w:val="22"/>
        </w:rPr>
        <w:t xml:space="preserve"> </w:t>
      </w:r>
      <w:r>
        <w:rPr>
          <w:rFonts w:ascii="Calibri" w:hAnsi="Calibri" w:cs="Calibri"/>
          <w:color w:val="000000"/>
          <w:sz w:val="22"/>
          <w:szCs w:val="22"/>
        </w:rPr>
        <w:t>der</w:t>
      </w:r>
      <w:r w:rsidR="00037FFD">
        <w:rPr>
          <w:rFonts w:ascii="Calibri" w:hAnsi="Calibri" w:cs="Calibri"/>
          <w:color w:val="000000"/>
          <w:sz w:val="22"/>
          <w:szCs w:val="22"/>
        </w:rPr>
        <w:t xml:space="preserve"> </w:t>
      </w:r>
      <w:r>
        <w:rPr>
          <w:rFonts w:ascii="Calibri" w:hAnsi="Calibri" w:cs="Calibri"/>
          <w:color w:val="000000"/>
          <w:sz w:val="22"/>
          <w:szCs w:val="22"/>
        </w:rPr>
        <w:t>Mitarbeiter,</w:t>
      </w:r>
      <w:r w:rsidR="00037FFD">
        <w:rPr>
          <w:rFonts w:ascii="Calibri" w:hAnsi="Calibri" w:cs="Calibri"/>
          <w:color w:val="000000"/>
          <w:sz w:val="22"/>
          <w:szCs w:val="22"/>
        </w:rPr>
        <w:t xml:space="preserve"> </w:t>
      </w:r>
      <w:r>
        <w:rPr>
          <w:rFonts w:ascii="Calibri" w:hAnsi="Calibri" w:cs="Calibri"/>
          <w:color w:val="000000"/>
          <w:sz w:val="22"/>
          <w:szCs w:val="22"/>
        </w:rPr>
        <w:t>der</w:t>
      </w:r>
      <w:r w:rsidR="00037FFD">
        <w:rPr>
          <w:rFonts w:ascii="Calibri" w:hAnsi="Calibri" w:cs="Calibri"/>
          <w:color w:val="000000"/>
          <w:sz w:val="22"/>
          <w:szCs w:val="22"/>
        </w:rPr>
        <w:t xml:space="preserve"> </w:t>
      </w:r>
      <w:r>
        <w:rPr>
          <w:rFonts w:ascii="Calibri" w:hAnsi="Calibri" w:cs="Calibri"/>
          <w:color w:val="000000"/>
          <w:sz w:val="22"/>
          <w:szCs w:val="22"/>
        </w:rPr>
        <w:t>die</w:t>
      </w:r>
      <w:r w:rsidR="00037FFD">
        <w:rPr>
          <w:rFonts w:ascii="Calibri" w:hAnsi="Calibri" w:cs="Calibri"/>
          <w:color w:val="000000"/>
          <w:sz w:val="22"/>
          <w:szCs w:val="22"/>
        </w:rPr>
        <w:t xml:space="preserve"> </w:t>
      </w:r>
      <w:r>
        <w:rPr>
          <w:rFonts w:ascii="Calibri" w:hAnsi="Calibri" w:cs="Calibri"/>
          <w:color w:val="000000"/>
          <w:sz w:val="22"/>
          <w:szCs w:val="22"/>
        </w:rPr>
        <w:t>Kirche</w:t>
      </w:r>
      <w:r w:rsidR="00037FFD">
        <w:rPr>
          <w:rFonts w:ascii="Calibri" w:hAnsi="Calibri" w:cs="Calibri"/>
          <w:color w:val="000000"/>
          <w:sz w:val="22"/>
          <w:szCs w:val="22"/>
        </w:rPr>
        <w:t xml:space="preserve"> </w:t>
      </w:r>
      <w:r>
        <w:rPr>
          <w:rFonts w:ascii="Calibri" w:hAnsi="Calibri" w:cs="Calibri"/>
          <w:color w:val="000000"/>
          <w:sz w:val="22"/>
          <w:szCs w:val="22"/>
        </w:rPr>
        <w:t>betreute,</w:t>
      </w:r>
      <w:r w:rsidR="00037FFD">
        <w:rPr>
          <w:rFonts w:ascii="Calibri" w:hAnsi="Calibri" w:cs="Calibri"/>
          <w:color w:val="000000"/>
          <w:sz w:val="22"/>
          <w:szCs w:val="22"/>
        </w:rPr>
        <w:t xml:space="preserve"> </w:t>
      </w:r>
      <w:r>
        <w:rPr>
          <w:rFonts w:ascii="Calibri" w:hAnsi="Calibri" w:cs="Calibri"/>
          <w:color w:val="000000"/>
          <w:sz w:val="22"/>
          <w:szCs w:val="22"/>
        </w:rPr>
        <w:t>gab</w:t>
      </w:r>
      <w:r w:rsidR="00037FFD">
        <w:rPr>
          <w:rFonts w:ascii="Calibri" w:hAnsi="Calibri" w:cs="Calibri"/>
          <w:color w:val="000000"/>
          <w:sz w:val="22"/>
          <w:szCs w:val="22"/>
        </w:rPr>
        <w:t xml:space="preserve"> </w:t>
      </w:r>
      <w:r>
        <w:rPr>
          <w:rFonts w:ascii="Calibri" w:hAnsi="Calibri" w:cs="Calibri"/>
          <w:color w:val="000000"/>
          <w:sz w:val="22"/>
          <w:szCs w:val="22"/>
        </w:rPr>
        <w:t>mir</w:t>
      </w:r>
      <w:r w:rsidR="00037FFD">
        <w:rPr>
          <w:rFonts w:ascii="Calibri" w:hAnsi="Calibri" w:cs="Calibri"/>
          <w:color w:val="000000"/>
          <w:sz w:val="22"/>
          <w:szCs w:val="22"/>
        </w:rPr>
        <w:t xml:space="preserve"> </w:t>
      </w:r>
      <w:r>
        <w:rPr>
          <w:rFonts w:ascii="Calibri" w:hAnsi="Calibri" w:cs="Calibri"/>
          <w:color w:val="000000"/>
          <w:sz w:val="22"/>
          <w:szCs w:val="22"/>
        </w:rPr>
        <w:t>eine</w:t>
      </w:r>
      <w:r w:rsidR="00037FFD">
        <w:rPr>
          <w:rFonts w:ascii="Calibri" w:hAnsi="Calibri" w:cs="Calibri"/>
          <w:color w:val="000000"/>
          <w:sz w:val="22"/>
          <w:szCs w:val="22"/>
        </w:rPr>
        <w:t xml:space="preserve"> </w:t>
      </w:r>
      <w:r>
        <w:rPr>
          <w:rFonts w:ascii="Calibri" w:hAnsi="Calibri" w:cs="Calibri"/>
          <w:color w:val="000000"/>
          <w:sz w:val="22"/>
          <w:szCs w:val="22"/>
        </w:rPr>
        <w:t>Reihe</w:t>
      </w:r>
      <w:r w:rsidR="00037FFD">
        <w:rPr>
          <w:rFonts w:ascii="Calibri" w:hAnsi="Calibri" w:cs="Calibri"/>
          <w:color w:val="000000"/>
          <w:sz w:val="22"/>
          <w:szCs w:val="22"/>
        </w:rPr>
        <w:t xml:space="preserve"> </w:t>
      </w:r>
      <w:r>
        <w:rPr>
          <w:rFonts w:ascii="Calibri" w:hAnsi="Calibri" w:cs="Calibri"/>
          <w:color w:val="000000"/>
          <w:sz w:val="22"/>
          <w:szCs w:val="22"/>
        </w:rPr>
        <w:t>interessanter</w:t>
      </w:r>
      <w:r w:rsidR="00037FFD">
        <w:rPr>
          <w:rFonts w:ascii="Calibri" w:hAnsi="Calibri" w:cs="Calibri"/>
          <w:color w:val="000000"/>
          <w:sz w:val="22"/>
          <w:szCs w:val="22"/>
        </w:rPr>
        <w:t xml:space="preserve"> </w:t>
      </w:r>
      <w:r>
        <w:rPr>
          <w:rFonts w:ascii="Calibri" w:hAnsi="Calibri" w:cs="Calibri"/>
          <w:color w:val="000000"/>
          <w:sz w:val="22"/>
          <w:szCs w:val="22"/>
        </w:rPr>
        <w:t>Informationen</w:t>
      </w:r>
      <w:r w:rsidR="00037FFD">
        <w:rPr>
          <w:rFonts w:ascii="Calibri" w:hAnsi="Calibri" w:cs="Calibri"/>
          <w:color w:val="000000"/>
          <w:sz w:val="22"/>
          <w:szCs w:val="22"/>
        </w:rPr>
        <w:t xml:space="preserve"> </w:t>
      </w:r>
      <w:r>
        <w:rPr>
          <w:rFonts w:ascii="Calibri" w:hAnsi="Calibri" w:cs="Calibri"/>
          <w:color w:val="000000"/>
          <w:sz w:val="22"/>
          <w:szCs w:val="22"/>
        </w:rPr>
        <w:t>über</w:t>
      </w:r>
      <w:r w:rsidR="00037FFD">
        <w:rPr>
          <w:rFonts w:ascii="Calibri" w:hAnsi="Calibri" w:cs="Calibri"/>
          <w:color w:val="000000"/>
          <w:sz w:val="22"/>
          <w:szCs w:val="22"/>
        </w:rPr>
        <w:t xml:space="preserve"> </w:t>
      </w:r>
      <w:r>
        <w:rPr>
          <w:rFonts w:ascii="Calibri" w:hAnsi="Calibri" w:cs="Calibri"/>
          <w:color w:val="000000"/>
          <w:sz w:val="22"/>
          <w:szCs w:val="22"/>
        </w:rPr>
        <w:t>die</w:t>
      </w:r>
      <w:r w:rsidR="00037FFD">
        <w:rPr>
          <w:rFonts w:ascii="Calibri" w:hAnsi="Calibri" w:cs="Calibri"/>
          <w:color w:val="000000"/>
          <w:sz w:val="22"/>
          <w:szCs w:val="22"/>
        </w:rPr>
        <w:t xml:space="preserve"> </w:t>
      </w:r>
      <w:r>
        <w:rPr>
          <w:rFonts w:ascii="Calibri" w:hAnsi="Calibri" w:cs="Calibri"/>
          <w:color w:val="000000"/>
          <w:sz w:val="22"/>
          <w:szCs w:val="22"/>
        </w:rPr>
        <w:t>Geschichte</w:t>
      </w:r>
      <w:r w:rsidR="00037FFD">
        <w:rPr>
          <w:rFonts w:ascii="Calibri" w:hAnsi="Calibri" w:cs="Calibri"/>
          <w:color w:val="000000"/>
          <w:sz w:val="22"/>
          <w:szCs w:val="22"/>
        </w:rPr>
        <w:t xml:space="preserve"> </w:t>
      </w:r>
      <w:r>
        <w:rPr>
          <w:rFonts w:ascii="Calibri" w:hAnsi="Calibri" w:cs="Calibri"/>
          <w:color w:val="000000"/>
          <w:sz w:val="22"/>
          <w:szCs w:val="22"/>
        </w:rPr>
        <w:t>der</w:t>
      </w:r>
      <w:r w:rsidR="00037FFD">
        <w:rPr>
          <w:rFonts w:ascii="Calibri" w:hAnsi="Calibri" w:cs="Calibri"/>
          <w:color w:val="000000"/>
          <w:sz w:val="22"/>
          <w:szCs w:val="22"/>
        </w:rPr>
        <w:t xml:space="preserve"> </w:t>
      </w:r>
      <w:r>
        <w:rPr>
          <w:rFonts w:ascii="Calibri" w:hAnsi="Calibri" w:cs="Calibri"/>
          <w:color w:val="000000"/>
          <w:sz w:val="22"/>
          <w:szCs w:val="22"/>
        </w:rPr>
        <w:t>Kirche.</w:t>
      </w:r>
    </w:p>
    <w:p w14:paraId="0013BF1A" w14:textId="03183E71"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w:t>
      </w:r>
      <w:r w:rsidR="00037FFD">
        <w:rPr>
          <w:rFonts w:ascii="Calibri" w:hAnsi="Calibri" w:cs="Calibri"/>
          <w:color w:val="000000"/>
          <w:sz w:val="22"/>
          <w:szCs w:val="22"/>
        </w:rPr>
        <w:t xml:space="preserve"> </w:t>
      </w:r>
      <w:r>
        <w:rPr>
          <w:rFonts w:ascii="Calibri" w:hAnsi="Calibri" w:cs="Calibri"/>
          <w:color w:val="000000"/>
          <w:sz w:val="22"/>
          <w:szCs w:val="22"/>
        </w:rPr>
        <w:t>den</w:t>
      </w:r>
      <w:r w:rsidR="00037FFD">
        <w:rPr>
          <w:rFonts w:ascii="Calibri" w:hAnsi="Calibri" w:cs="Calibri"/>
          <w:color w:val="000000"/>
          <w:sz w:val="22"/>
          <w:szCs w:val="22"/>
        </w:rPr>
        <w:t xml:space="preserve"> </w:t>
      </w:r>
      <w:r>
        <w:rPr>
          <w:rFonts w:ascii="Calibri" w:hAnsi="Calibri" w:cs="Calibri"/>
          <w:color w:val="000000"/>
          <w:sz w:val="22"/>
          <w:szCs w:val="22"/>
        </w:rPr>
        <w:t>letzten</w:t>
      </w:r>
      <w:r w:rsidR="00037FFD">
        <w:rPr>
          <w:rFonts w:ascii="Calibri" w:hAnsi="Calibri" w:cs="Calibri"/>
          <w:color w:val="000000"/>
          <w:sz w:val="22"/>
          <w:szCs w:val="22"/>
        </w:rPr>
        <w:t xml:space="preserve"> </w:t>
      </w:r>
      <w:r>
        <w:rPr>
          <w:rFonts w:ascii="Calibri" w:hAnsi="Calibri" w:cs="Calibri"/>
          <w:color w:val="000000"/>
          <w:sz w:val="22"/>
          <w:szCs w:val="22"/>
        </w:rPr>
        <w:t>Tagen</w:t>
      </w:r>
      <w:r w:rsidR="00037FFD">
        <w:rPr>
          <w:rFonts w:ascii="Calibri" w:hAnsi="Calibri" w:cs="Calibri"/>
          <w:color w:val="000000"/>
          <w:sz w:val="22"/>
          <w:szCs w:val="22"/>
        </w:rPr>
        <w:t xml:space="preserve"> </w:t>
      </w:r>
      <w:r>
        <w:rPr>
          <w:rFonts w:ascii="Calibri" w:hAnsi="Calibri" w:cs="Calibri"/>
          <w:color w:val="000000"/>
          <w:sz w:val="22"/>
          <w:szCs w:val="22"/>
        </w:rPr>
        <w:t>habe</w:t>
      </w:r>
      <w:r w:rsidR="00037FFD">
        <w:rPr>
          <w:rFonts w:ascii="Calibri" w:hAnsi="Calibri" w:cs="Calibri"/>
          <w:color w:val="000000"/>
          <w:sz w:val="22"/>
          <w:szCs w:val="22"/>
        </w:rPr>
        <w:t xml:space="preserve"> </w:t>
      </w:r>
      <w:r>
        <w:rPr>
          <w:rFonts w:ascii="Calibri" w:hAnsi="Calibri" w:cs="Calibri"/>
          <w:color w:val="000000"/>
          <w:sz w:val="22"/>
          <w:szCs w:val="22"/>
        </w:rPr>
        <w:t>ich</w:t>
      </w:r>
      <w:r w:rsidR="00037FFD">
        <w:rPr>
          <w:rFonts w:ascii="Calibri" w:hAnsi="Calibri" w:cs="Calibri"/>
          <w:color w:val="000000"/>
          <w:sz w:val="22"/>
          <w:szCs w:val="22"/>
        </w:rPr>
        <w:t xml:space="preserve"> </w:t>
      </w:r>
      <w:r>
        <w:rPr>
          <w:rFonts w:ascii="Calibri" w:hAnsi="Calibri" w:cs="Calibri"/>
          <w:color w:val="000000"/>
          <w:sz w:val="22"/>
          <w:szCs w:val="22"/>
        </w:rPr>
        <w:t>für</w:t>
      </w:r>
      <w:r w:rsidR="00037FFD">
        <w:rPr>
          <w:rFonts w:ascii="Calibri" w:hAnsi="Calibri" w:cs="Calibri"/>
          <w:color w:val="000000"/>
          <w:sz w:val="22"/>
          <w:szCs w:val="22"/>
        </w:rPr>
        <w:t xml:space="preserve"> </w:t>
      </w:r>
      <w:r>
        <w:rPr>
          <w:rFonts w:ascii="Calibri" w:hAnsi="Calibri" w:cs="Calibri"/>
          <w:color w:val="000000"/>
          <w:sz w:val="22"/>
          <w:szCs w:val="22"/>
        </w:rPr>
        <w:t>die</w:t>
      </w:r>
      <w:r w:rsidR="00037FFD">
        <w:rPr>
          <w:rFonts w:ascii="Calibri" w:hAnsi="Calibri" w:cs="Calibri"/>
          <w:color w:val="000000"/>
          <w:sz w:val="22"/>
          <w:szCs w:val="22"/>
        </w:rPr>
        <w:t xml:space="preserve"> </w:t>
      </w:r>
      <w:r>
        <w:rPr>
          <w:rFonts w:ascii="Calibri" w:hAnsi="Calibri" w:cs="Calibri"/>
          <w:color w:val="000000"/>
          <w:sz w:val="22"/>
          <w:szCs w:val="22"/>
        </w:rPr>
        <w:t>Glaubensstimme</w:t>
      </w:r>
      <w:r w:rsidR="00037FFD">
        <w:rPr>
          <w:rFonts w:ascii="Calibri" w:hAnsi="Calibri" w:cs="Calibri"/>
          <w:color w:val="000000"/>
          <w:sz w:val="22"/>
          <w:szCs w:val="22"/>
        </w:rPr>
        <w:t xml:space="preserve"> </w:t>
      </w:r>
      <w:r>
        <w:rPr>
          <w:rFonts w:ascii="Calibri" w:hAnsi="Calibri" w:cs="Calibri"/>
          <w:color w:val="000000"/>
          <w:sz w:val="22"/>
          <w:szCs w:val="22"/>
        </w:rPr>
        <w:t>das</w:t>
      </w:r>
      <w:r w:rsidR="00037FFD">
        <w:rPr>
          <w:rFonts w:ascii="Calibri" w:hAnsi="Calibri" w:cs="Calibri"/>
          <w:color w:val="000000"/>
          <w:sz w:val="22"/>
          <w:szCs w:val="22"/>
        </w:rPr>
        <w:t xml:space="preserve"> </w:t>
      </w:r>
      <w:r>
        <w:rPr>
          <w:rFonts w:ascii="Calibri" w:hAnsi="Calibri" w:cs="Calibri"/>
          <w:color w:val="000000"/>
          <w:sz w:val="22"/>
          <w:szCs w:val="22"/>
        </w:rPr>
        <w:t>Buch</w:t>
      </w:r>
      <w:r w:rsidR="00037FFD">
        <w:rPr>
          <w:rFonts w:ascii="Calibri" w:hAnsi="Calibri" w:cs="Calibri"/>
          <w:color w:val="000000"/>
          <w:sz w:val="22"/>
          <w:szCs w:val="22"/>
        </w:rPr>
        <w:t xml:space="preserve"> </w:t>
      </w:r>
      <w:r>
        <w:rPr>
          <w:rFonts w:ascii="Calibri" w:hAnsi="Calibri" w:cs="Calibri"/>
          <w:color w:val="000000"/>
          <w:sz w:val="22"/>
          <w:szCs w:val="22"/>
        </w:rPr>
        <w:t>„</w:t>
      </w:r>
      <w:hyperlink r:id="rId14" w:tooltip="https://glaubensstimme.de/doku.php?id=autoren:l:lambs:lambs-jung_st_peter" w:history="1">
        <w:r>
          <w:rPr>
            <w:rStyle w:val="Hyperlink"/>
            <w:rFonts w:ascii="Calibri" w:eastAsiaTheme="majorEastAsia" w:hAnsi="Calibri" w:cs="Calibri"/>
            <w:b/>
            <w:bCs/>
            <w:color w:val="333333"/>
            <w:sz w:val="22"/>
            <w:szCs w:val="22"/>
          </w:rPr>
          <w:t>Die</w:t>
        </w:r>
        <w:r w:rsidR="00037FFD">
          <w:rPr>
            <w:rStyle w:val="Hyperlink"/>
            <w:rFonts w:ascii="Calibri" w:eastAsiaTheme="majorEastAsia" w:hAnsi="Calibri" w:cs="Calibri"/>
            <w:b/>
            <w:bCs/>
            <w:color w:val="333333"/>
            <w:sz w:val="22"/>
            <w:szCs w:val="22"/>
          </w:rPr>
          <w:t xml:space="preserve"> </w:t>
        </w:r>
        <w:r>
          <w:rPr>
            <w:rStyle w:val="Hyperlink"/>
            <w:rFonts w:ascii="Calibri" w:eastAsiaTheme="majorEastAsia" w:hAnsi="Calibri" w:cs="Calibri"/>
            <w:b/>
            <w:bCs/>
            <w:color w:val="333333"/>
            <w:sz w:val="22"/>
            <w:szCs w:val="22"/>
          </w:rPr>
          <w:t>Jung</w:t>
        </w:r>
        <w:r w:rsidR="00037FFD">
          <w:rPr>
            <w:rStyle w:val="Hyperlink"/>
            <w:rFonts w:ascii="Calibri" w:eastAsiaTheme="majorEastAsia" w:hAnsi="Calibri" w:cs="Calibri"/>
            <w:b/>
            <w:bCs/>
            <w:color w:val="333333"/>
            <w:sz w:val="22"/>
            <w:szCs w:val="22"/>
          </w:rPr>
          <w:t xml:space="preserve"> </w:t>
        </w:r>
        <w:r>
          <w:rPr>
            <w:rStyle w:val="Hyperlink"/>
            <w:rFonts w:ascii="Calibri" w:eastAsiaTheme="majorEastAsia" w:hAnsi="Calibri" w:cs="Calibri"/>
            <w:b/>
            <w:bCs/>
            <w:color w:val="333333"/>
            <w:sz w:val="22"/>
            <w:szCs w:val="22"/>
          </w:rPr>
          <w:t>St.</w:t>
        </w:r>
        <w:r w:rsidR="00037FFD">
          <w:rPr>
            <w:rStyle w:val="Hyperlink"/>
            <w:rFonts w:ascii="Calibri" w:eastAsiaTheme="majorEastAsia" w:hAnsi="Calibri" w:cs="Calibri"/>
            <w:b/>
            <w:bCs/>
            <w:color w:val="333333"/>
            <w:sz w:val="22"/>
            <w:szCs w:val="22"/>
          </w:rPr>
          <w:t xml:space="preserve"> </w:t>
        </w:r>
        <w:r>
          <w:rPr>
            <w:rStyle w:val="Hyperlink"/>
            <w:rFonts w:ascii="Calibri" w:eastAsiaTheme="majorEastAsia" w:hAnsi="Calibri" w:cs="Calibri"/>
            <w:b/>
            <w:bCs/>
            <w:color w:val="333333"/>
            <w:sz w:val="22"/>
            <w:szCs w:val="22"/>
          </w:rPr>
          <w:t>Peter-Kirche</w:t>
        </w:r>
        <w:r w:rsidR="00037FFD">
          <w:rPr>
            <w:rStyle w:val="Hyperlink"/>
            <w:rFonts w:ascii="Calibri" w:eastAsiaTheme="majorEastAsia" w:hAnsi="Calibri" w:cs="Calibri"/>
            <w:b/>
            <w:bCs/>
            <w:color w:val="333333"/>
            <w:sz w:val="22"/>
            <w:szCs w:val="22"/>
          </w:rPr>
          <w:t xml:space="preserve"> </w:t>
        </w:r>
        <w:r>
          <w:rPr>
            <w:rStyle w:val="Hyperlink"/>
            <w:rFonts w:ascii="Calibri" w:eastAsiaTheme="majorEastAsia" w:hAnsi="Calibri" w:cs="Calibri"/>
            <w:b/>
            <w:bCs/>
            <w:color w:val="333333"/>
            <w:sz w:val="22"/>
            <w:szCs w:val="22"/>
          </w:rPr>
          <w:t>in</w:t>
        </w:r>
        <w:r w:rsidR="00037FFD">
          <w:rPr>
            <w:rStyle w:val="Hyperlink"/>
            <w:rFonts w:ascii="Calibri" w:eastAsiaTheme="majorEastAsia" w:hAnsi="Calibri" w:cs="Calibri"/>
            <w:b/>
            <w:bCs/>
            <w:color w:val="333333"/>
            <w:sz w:val="22"/>
            <w:szCs w:val="22"/>
          </w:rPr>
          <w:t xml:space="preserve"> </w:t>
        </w:r>
        <w:r>
          <w:rPr>
            <w:rStyle w:val="Hyperlink"/>
            <w:rFonts w:ascii="Calibri" w:eastAsiaTheme="majorEastAsia" w:hAnsi="Calibri" w:cs="Calibri"/>
            <w:b/>
            <w:bCs/>
            <w:color w:val="333333"/>
            <w:sz w:val="22"/>
            <w:szCs w:val="22"/>
          </w:rPr>
          <w:t>Straßburg</w:t>
        </w:r>
      </w:hyperlink>
      <w:r>
        <w:rPr>
          <w:rFonts w:ascii="Calibri" w:hAnsi="Calibri" w:cs="Calibri"/>
          <w:color w:val="000000"/>
          <w:sz w:val="22"/>
          <w:szCs w:val="22"/>
        </w:rPr>
        <w:t>“</w:t>
      </w:r>
      <w:r w:rsidR="00037FFD">
        <w:rPr>
          <w:rFonts w:ascii="Calibri" w:hAnsi="Calibri" w:cs="Calibri"/>
          <w:color w:val="000000"/>
          <w:sz w:val="22"/>
          <w:szCs w:val="22"/>
        </w:rPr>
        <w:t xml:space="preserve"> </w:t>
      </w:r>
      <w:r>
        <w:rPr>
          <w:rFonts w:ascii="Calibri" w:hAnsi="Calibri" w:cs="Calibri"/>
          <w:color w:val="000000"/>
          <w:sz w:val="22"/>
          <w:szCs w:val="22"/>
        </w:rPr>
        <w:t>von</w:t>
      </w:r>
      <w:r w:rsidR="00037FFD">
        <w:rPr>
          <w:rFonts w:ascii="Calibri" w:hAnsi="Calibri" w:cs="Calibri"/>
          <w:color w:val="000000"/>
          <w:sz w:val="22"/>
          <w:szCs w:val="22"/>
        </w:rPr>
        <w:t xml:space="preserve"> </w:t>
      </w:r>
      <w:r>
        <w:rPr>
          <w:rFonts w:ascii="Calibri" w:hAnsi="Calibri" w:cs="Calibri"/>
          <w:color w:val="000000"/>
          <w:sz w:val="22"/>
          <w:szCs w:val="22"/>
        </w:rPr>
        <w:t>Jean-Philippe</w:t>
      </w:r>
      <w:r w:rsidR="00037FFD">
        <w:rPr>
          <w:rFonts w:ascii="Calibri" w:hAnsi="Calibri" w:cs="Calibri"/>
          <w:color w:val="000000"/>
          <w:sz w:val="22"/>
          <w:szCs w:val="22"/>
        </w:rPr>
        <w:t xml:space="preserve"> </w:t>
      </w:r>
      <w:r>
        <w:rPr>
          <w:rFonts w:ascii="Calibri" w:hAnsi="Calibri" w:cs="Calibri"/>
          <w:color w:val="000000"/>
          <w:sz w:val="22"/>
          <w:szCs w:val="22"/>
        </w:rPr>
        <w:t>Lambs,</w:t>
      </w:r>
      <w:r w:rsidR="00037FFD">
        <w:rPr>
          <w:rFonts w:ascii="Calibri" w:hAnsi="Calibri" w:cs="Calibri"/>
          <w:color w:val="000000"/>
          <w:sz w:val="22"/>
          <w:szCs w:val="22"/>
        </w:rPr>
        <w:t xml:space="preserve"> </w:t>
      </w:r>
      <w:r>
        <w:rPr>
          <w:rFonts w:ascii="Calibri" w:hAnsi="Calibri" w:cs="Calibri"/>
          <w:color w:val="000000"/>
          <w:sz w:val="22"/>
          <w:szCs w:val="22"/>
        </w:rPr>
        <w:t>einem</w:t>
      </w:r>
      <w:r w:rsidR="00037FFD">
        <w:rPr>
          <w:rFonts w:ascii="Calibri" w:hAnsi="Calibri" w:cs="Calibri"/>
          <w:color w:val="000000"/>
          <w:sz w:val="22"/>
          <w:szCs w:val="22"/>
        </w:rPr>
        <w:t xml:space="preserve"> </w:t>
      </w:r>
      <w:r>
        <w:rPr>
          <w:rFonts w:ascii="Calibri" w:hAnsi="Calibri" w:cs="Calibri"/>
          <w:color w:val="000000"/>
          <w:sz w:val="22"/>
          <w:szCs w:val="22"/>
        </w:rPr>
        <w:t>Prediger</w:t>
      </w:r>
      <w:r w:rsidR="00037FFD">
        <w:rPr>
          <w:rFonts w:ascii="Calibri" w:hAnsi="Calibri" w:cs="Calibri"/>
          <w:color w:val="000000"/>
          <w:sz w:val="22"/>
          <w:szCs w:val="22"/>
        </w:rPr>
        <w:t xml:space="preserve"> </w:t>
      </w:r>
      <w:r>
        <w:rPr>
          <w:rFonts w:ascii="Calibri" w:hAnsi="Calibri" w:cs="Calibri"/>
          <w:color w:val="000000"/>
          <w:sz w:val="22"/>
          <w:szCs w:val="22"/>
        </w:rPr>
        <w:t>an</w:t>
      </w:r>
      <w:r w:rsidR="00037FFD">
        <w:rPr>
          <w:rFonts w:ascii="Calibri" w:hAnsi="Calibri" w:cs="Calibri"/>
          <w:color w:val="000000"/>
          <w:sz w:val="22"/>
          <w:szCs w:val="22"/>
        </w:rPr>
        <w:t xml:space="preserve"> </w:t>
      </w:r>
      <w:r>
        <w:rPr>
          <w:rFonts w:ascii="Calibri" w:hAnsi="Calibri" w:cs="Calibri"/>
          <w:color w:val="000000"/>
          <w:sz w:val="22"/>
          <w:szCs w:val="22"/>
        </w:rPr>
        <w:t>Jung</w:t>
      </w:r>
      <w:r w:rsidR="00037FFD">
        <w:rPr>
          <w:rFonts w:ascii="Calibri" w:hAnsi="Calibri" w:cs="Calibri"/>
          <w:color w:val="000000"/>
          <w:sz w:val="22"/>
          <w:szCs w:val="22"/>
        </w:rPr>
        <w:t xml:space="preserve"> </w:t>
      </w:r>
      <w:r>
        <w:rPr>
          <w:rFonts w:ascii="Calibri" w:hAnsi="Calibri" w:cs="Calibri"/>
          <w:color w:val="000000"/>
          <w:sz w:val="22"/>
          <w:szCs w:val="22"/>
        </w:rPr>
        <w:t>St.-Peter</w:t>
      </w:r>
      <w:r w:rsidR="00037FFD">
        <w:rPr>
          <w:rFonts w:ascii="Calibri" w:hAnsi="Calibri" w:cs="Calibri"/>
          <w:color w:val="000000"/>
          <w:sz w:val="22"/>
          <w:szCs w:val="22"/>
        </w:rPr>
        <w:t xml:space="preserve"> </w:t>
      </w:r>
      <w:r>
        <w:rPr>
          <w:rFonts w:ascii="Calibri" w:hAnsi="Calibri" w:cs="Calibri"/>
          <w:color w:val="000000"/>
          <w:sz w:val="22"/>
          <w:szCs w:val="22"/>
        </w:rPr>
        <w:t>von</w:t>
      </w:r>
      <w:r w:rsidR="00037FFD">
        <w:rPr>
          <w:rFonts w:ascii="Calibri" w:hAnsi="Calibri" w:cs="Calibri"/>
          <w:color w:val="000000"/>
          <w:sz w:val="22"/>
          <w:szCs w:val="22"/>
        </w:rPr>
        <w:t xml:space="preserve"> </w:t>
      </w:r>
      <w:r>
        <w:rPr>
          <w:rFonts w:ascii="Calibri" w:hAnsi="Calibri" w:cs="Calibri"/>
          <w:color w:val="000000"/>
          <w:sz w:val="22"/>
          <w:szCs w:val="22"/>
        </w:rPr>
        <w:t>1835</w:t>
      </w:r>
      <w:r w:rsidR="00037FFD">
        <w:rPr>
          <w:rFonts w:ascii="Calibri" w:hAnsi="Calibri" w:cs="Calibri"/>
          <w:color w:val="000000"/>
          <w:sz w:val="22"/>
          <w:szCs w:val="22"/>
        </w:rPr>
        <w:t xml:space="preserve"> </w:t>
      </w:r>
      <w:r>
        <w:rPr>
          <w:rFonts w:ascii="Calibri" w:hAnsi="Calibri" w:cs="Calibri"/>
          <w:color w:val="000000"/>
          <w:sz w:val="22"/>
          <w:szCs w:val="22"/>
        </w:rPr>
        <w:t>bis</w:t>
      </w:r>
      <w:r w:rsidR="00037FFD">
        <w:rPr>
          <w:rFonts w:ascii="Calibri" w:hAnsi="Calibri" w:cs="Calibri"/>
          <w:color w:val="000000"/>
          <w:sz w:val="22"/>
          <w:szCs w:val="22"/>
        </w:rPr>
        <w:t xml:space="preserve"> </w:t>
      </w:r>
      <w:r>
        <w:rPr>
          <w:rFonts w:ascii="Calibri" w:hAnsi="Calibri" w:cs="Calibri"/>
          <w:color w:val="000000"/>
          <w:sz w:val="22"/>
          <w:szCs w:val="22"/>
        </w:rPr>
        <w:t>1854,</w:t>
      </w:r>
      <w:r w:rsidR="00037FFD">
        <w:rPr>
          <w:rFonts w:ascii="Calibri" w:hAnsi="Calibri" w:cs="Calibri"/>
          <w:color w:val="000000"/>
          <w:sz w:val="22"/>
          <w:szCs w:val="22"/>
        </w:rPr>
        <w:t xml:space="preserve"> </w:t>
      </w:r>
      <w:r>
        <w:rPr>
          <w:rFonts w:ascii="Calibri" w:hAnsi="Calibri" w:cs="Calibri"/>
          <w:color w:val="000000"/>
          <w:sz w:val="22"/>
          <w:szCs w:val="22"/>
        </w:rPr>
        <w:t>überarbeitet</w:t>
      </w:r>
      <w:r w:rsidR="00037FFD">
        <w:rPr>
          <w:rFonts w:ascii="Calibri" w:hAnsi="Calibri" w:cs="Calibri"/>
          <w:color w:val="000000"/>
          <w:sz w:val="22"/>
          <w:szCs w:val="22"/>
        </w:rPr>
        <w:t xml:space="preserve"> </w:t>
      </w:r>
      <w:r>
        <w:rPr>
          <w:rFonts w:ascii="Calibri" w:hAnsi="Calibri" w:cs="Calibri"/>
          <w:color w:val="000000"/>
          <w:sz w:val="22"/>
          <w:szCs w:val="22"/>
        </w:rPr>
        <w:t>und</w:t>
      </w:r>
      <w:r w:rsidR="00037FFD">
        <w:rPr>
          <w:rFonts w:ascii="Calibri" w:hAnsi="Calibri" w:cs="Calibri"/>
          <w:color w:val="000000"/>
          <w:sz w:val="22"/>
          <w:szCs w:val="22"/>
        </w:rPr>
        <w:t xml:space="preserve"> </w:t>
      </w:r>
      <w:r>
        <w:rPr>
          <w:rFonts w:ascii="Calibri" w:hAnsi="Calibri" w:cs="Calibri"/>
          <w:color w:val="000000"/>
          <w:sz w:val="22"/>
          <w:szCs w:val="22"/>
        </w:rPr>
        <w:t>aufgenommen.</w:t>
      </w:r>
    </w:p>
    <w:p w14:paraId="1096FAE0" w14:textId="176EC94E"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w:t>
      </w:r>
      <w:r w:rsidR="00037FFD">
        <w:rPr>
          <w:rFonts w:ascii="Calibri" w:hAnsi="Calibri" w:cs="Calibri"/>
          <w:color w:val="000000"/>
          <w:sz w:val="22"/>
          <w:szCs w:val="22"/>
        </w:rPr>
        <w:t xml:space="preserve"> </w:t>
      </w:r>
      <w:r>
        <w:rPr>
          <w:rFonts w:ascii="Calibri" w:hAnsi="Calibri" w:cs="Calibri"/>
          <w:color w:val="000000"/>
          <w:sz w:val="22"/>
          <w:szCs w:val="22"/>
        </w:rPr>
        <w:t>Erhalt</w:t>
      </w:r>
      <w:r w:rsidR="00037FFD">
        <w:rPr>
          <w:rFonts w:ascii="Calibri" w:hAnsi="Calibri" w:cs="Calibri"/>
          <w:color w:val="000000"/>
          <w:sz w:val="22"/>
          <w:szCs w:val="22"/>
        </w:rPr>
        <w:t xml:space="preserve"> </w:t>
      </w:r>
      <w:r>
        <w:rPr>
          <w:rFonts w:ascii="Calibri" w:hAnsi="Calibri" w:cs="Calibri"/>
          <w:color w:val="000000"/>
          <w:sz w:val="22"/>
          <w:szCs w:val="22"/>
        </w:rPr>
        <w:t>von</w:t>
      </w:r>
      <w:r w:rsidR="00037FFD">
        <w:rPr>
          <w:rFonts w:ascii="Calibri" w:hAnsi="Calibri" w:cs="Calibri"/>
          <w:color w:val="000000"/>
          <w:sz w:val="22"/>
          <w:szCs w:val="22"/>
        </w:rPr>
        <w:t xml:space="preserve"> </w:t>
      </w:r>
      <w:r>
        <w:rPr>
          <w:rFonts w:ascii="Calibri" w:hAnsi="Calibri" w:cs="Calibri"/>
          <w:color w:val="000000"/>
          <w:sz w:val="22"/>
          <w:szCs w:val="22"/>
        </w:rPr>
        <w:t>Jung</w:t>
      </w:r>
      <w:r w:rsidR="00037FFD">
        <w:rPr>
          <w:rFonts w:ascii="Calibri" w:hAnsi="Calibri" w:cs="Calibri"/>
          <w:color w:val="000000"/>
          <w:sz w:val="22"/>
          <w:szCs w:val="22"/>
        </w:rPr>
        <w:t xml:space="preserve"> </w:t>
      </w:r>
      <w:r>
        <w:rPr>
          <w:rFonts w:ascii="Calibri" w:hAnsi="Calibri" w:cs="Calibri"/>
          <w:color w:val="000000"/>
          <w:sz w:val="22"/>
          <w:szCs w:val="22"/>
        </w:rPr>
        <w:t>St.</w:t>
      </w:r>
      <w:r w:rsidR="00037FFD">
        <w:rPr>
          <w:rFonts w:ascii="Calibri" w:hAnsi="Calibri" w:cs="Calibri"/>
          <w:color w:val="000000"/>
          <w:sz w:val="22"/>
          <w:szCs w:val="22"/>
        </w:rPr>
        <w:t xml:space="preserve"> </w:t>
      </w:r>
      <w:r>
        <w:rPr>
          <w:rFonts w:ascii="Calibri" w:hAnsi="Calibri" w:cs="Calibri"/>
          <w:color w:val="000000"/>
          <w:sz w:val="22"/>
          <w:szCs w:val="22"/>
        </w:rPr>
        <w:t>Peter</w:t>
      </w:r>
      <w:r w:rsidR="00037FFD">
        <w:rPr>
          <w:rFonts w:ascii="Calibri" w:hAnsi="Calibri" w:cs="Calibri"/>
          <w:color w:val="000000"/>
          <w:sz w:val="22"/>
          <w:szCs w:val="22"/>
        </w:rPr>
        <w:t xml:space="preserve"> </w:t>
      </w:r>
      <w:r>
        <w:rPr>
          <w:rFonts w:ascii="Calibri" w:hAnsi="Calibri" w:cs="Calibri"/>
          <w:color w:val="000000"/>
          <w:sz w:val="22"/>
          <w:szCs w:val="22"/>
        </w:rPr>
        <w:t>ist</w:t>
      </w:r>
      <w:r w:rsidR="00037FFD">
        <w:rPr>
          <w:rFonts w:ascii="Calibri" w:hAnsi="Calibri" w:cs="Calibri"/>
          <w:color w:val="000000"/>
          <w:sz w:val="22"/>
          <w:szCs w:val="22"/>
        </w:rPr>
        <w:t xml:space="preserve"> </w:t>
      </w:r>
      <w:r>
        <w:rPr>
          <w:rFonts w:ascii="Calibri" w:hAnsi="Calibri" w:cs="Calibri"/>
          <w:color w:val="000000"/>
          <w:sz w:val="22"/>
          <w:szCs w:val="22"/>
        </w:rPr>
        <w:t>teuer,</w:t>
      </w:r>
      <w:r w:rsidR="00037FFD">
        <w:rPr>
          <w:rFonts w:ascii="Calibri" w:hAnsi="Calibri" w:cs="Calibri"/>
          <w:color w:val="000000"/>
          <w:sz w:val="22"/>
          <w:szCs w:val="22"/>
        </w:rPr>
        <w:t xml:space="preserve"> </w:t>
      </w:r>
      <w:r>
        <w:rPr>
          <w:rFonts w:ascii="Calibri" w:hAnsi="Calibri" w:cs="Calibri"/>
          <w:color w:val="000000"/>
          <w:sz w:val="22"/>
          <w:szCs w:val="22"/>
        </w:rPr>
        <w:t>die</w:t>
      </w:r>
      <w:r w:rsidR="00037FFD">
        <w:rPr>
          <w:rFonts w:ascii="Calibri" w:hAnsi="Calibri" w:cs="Calibri"/>
          <w:color w:val="000000"/>
          <w:sz w:val="22"/>
          <w:szCs w:val="22"/>
        </w:rPr>
        <w:t xml:space="preserve"> </w:t>
      </w:r>
      <w:r>
        <w:rPr>
          <w:rFonts w:ascii="Calibri" w:hAnsi="Calibri" w:cs="Calibri"/>
          <w:color w:val="000000"/>
          <w:sz w:val="22"/>
          <w:szCs w:val="22"/>
        </w:rPr>
        <w:t>Gemeinde</w:t>
      </w:r>
      <w:r w:rsidR="00037FFD">
        <w:rPr>
          <w:rFonts w:ascii="Calibri" w:hAnsi="Calibri" w:cs="Calibri"/>
          <w:color w:val="000000"/>
          <w:sz w:val="22"/>
          <w:szCs w:val="22"/>
        </w:rPr>
        <w:t xml:space="preserve"> </w:t>
      </w:r>
      <w:r>
        <w:rPr>
          <w:rFonts w:ascii="Calibri" w:hAnsi="Calibri" w:cs="Calibri"/>
          <w:color w:val="000000"/>
          <w:sz w:val="22"/>
          <w:szCs w:val="22"/>
        </w:rPr>
        <w:t>ist</w:t>
      </w:r>
      <w:r w:rsidR="00037FFD">
        <w:rPr>
          <w:rFonts w:ascii="Calibri" w:hAnsi="Calibri" w:cs="Calibri"/>
          <w:color w:val="000000"/>
          <w:sz w:val="22"/>
          <w:szCs w:val="22"/>
        </w:rPr>
        <w:t xml:space="preserve"> </w:t>
      </w:r>
      <w:r>
        <w:rPr>
          <w:rFonts w:ascii="Calibri" w:hAnsi="Calibri" w:cs="Calibri"/>
          <w:color w:val="000000"/>
          <w:sz w:val="22"/>
          <w:szCs w:val="22"/>
        </w:rPr>
        <w:t>auf</w:t>
      </w:r>
      <w:r w:rsidR="00037FFD">
        <w:rPr>
          <w:rFonts w:ascii="Calibri" w:hAnsi="Calibri" w:cs="Calibri"/>
          <w:color w:val="000000"/>
          <w:sz w:val="22"/>
          <w:szCs w:val="22"/>
        </w:rPr>
        <w:t xml:space="preserve"> </w:t>
      </w:r>
      <w:r>
        <w:rPr>
          <w:rFonts w:ascii="Calibri" w:hAnsi="Calibri" w:cs="Calibri"/>
          <w:color w:val="000000"/>
          <w:sz w:val="22"/>
          <w:szCs w:val="22"/>
        </w:rPr>
        <w:t>jede</w:t>
      </w:r>
      <w:r w:rsidR="00037FFD">
        <w:rPr>
          <w:rFonts w:ascii="Calibri" w:hAnsi="Calibri" w:cs="Calibri"/>
          <w:color w:val="000000"/>
          <w:sz w:val="22"/>
          <w:szCs w:val="22"/>
        </w:rPr>
        <w:t xml:space="preserve"> </w:t>
      </w:r>
      <w:r>
        <w:rPr>
          <w:rFonts w:ascii="Calibri" w:hAnsi="Calibri" w:cs="Calibri"/>
          <w:color w:val="000000"/>
          <w:sz w:val="22"/>
          <w:szCs w:val="22"/>
        </w:rPr>
        <w:t>Spende</w:t>
      </w:r>
      <w:r w:rsidR="00037FFD">
        <w:rPr>
          <w:rFonts w:ascii="Calibri" w:hAnsi="Calibri" w:cs="Calibri"/>
          <w:color w:val="000000"/>
          <w:sz w:val="22"/>
          <w:szCs w:val="22"/>
        </w:rPr>
        <w:t xml:space="preserve"> </w:t>
      </w:r>
      <w:r>
        <w:rPr>
          <w:rFonts w:ascii="Calibri" w:hAnsi="Calibri" w:cs="Calibri"/>
          <w:color w:val="000000"/>
          <w:sz w:val="22"/>
          <w:szCs w:val="22"/>
        </w:rPr>
        <w:t>angewiesen.</w:t>
      </w:r>
      <w:r w:rsidR="00037FFD">
        <w:rPr>
          <w:rFonts w:ascii="Calibri" w:hAnsi="Calibri" w:cs="Calibri"/>
          <w:color w:val="000000"/>
          <w:sz w:val="22"/>
          <w:szCs w:val="22"/>
        </w:rPr>
        <w:t xml:space="preserve"> </w:t>
      </w:r>
      <w:r>
        <w:rPr>
          <w:rFonts w:ascii="Calibri" w:hAnsi="Calibri" w:cs="Calibri"/>
          <w:color w:val="000000"/>
          <w:sz w:val="22"/>
          <w:szCs w:val="22"/>
        </w:rPr>
        <w:t>Daher</w:t>
      </w:r>
      <w:r w:rsidR="00037FFD">
        <w:rPr>
          <w:rFonts w:ascii="Calibri" w:hAnsi="Calibri" w:cs="Calibri"/>
          <w:color w:val="000000"/>
          <w:sz w:val="22"/>
          <w:szCs w:val="22"/>
        </w:rPr>
        <w:t xml:space="preserve"> </w:t>
      </w:r>
      <w:r>
        <w:rPr>
          <w:rFonts w:ascii="Calibri" w:hAnsi="Calibri" w:cs="Calibri"/>
          <w:color w:val="000000"/>
          <w:sz w:val="22"/>
          <w:szCs w:val="22"/>
        </w:rPr>
        <w:t>möchte</w:t>
      </w:r>
      <w:r w:rsidR="00037FFD">
        <w:rPr>
          <w:rFonts w:ascii="Calibri" w:hAnsi="Calibri" w:cs="Calibri"/>
          <w:color w:val="000000"/>
          <w:sz w:val="22"/>
          <w:szCs w:val="22"/>
        </w:rPr>
        <w:t xml:space="preserve"> </w:t>
      </w:r>
      <w:r>
        <w:rPr>
          <w:rFonts w:ascii="Calibri" w:hAnsi="Calibri" w:cs="Calibri"/>
          <w:color w:val="000000"/>
          <w:sz w:val="22"/>
          <w:szCs w:val="22"/>
        </w:rPr>
        <w:t>ich</w:t>
      </w:r>
      <w:r w:rsidR="00037FFD">
        <w:rPr>
          <w:rFonts w:ascii="Calibri" w:hAnsi="Calibri" w:cs="Calibri"/>
          <w:color w:val="000000"/>
          <w:sz w:val="22"/>
          <w:szCs w:val="22"/>
        </w:rPr>
        <w:t xml:space="preserve"> </w:t>
      </w:r>
      <w:r>
        <w:rPr>
          <w:rFonts w:ascii="Calibri" w:hAnsi="Calibri" w:cs="Calibri"/>
          <w:color w:val="000000"/>
          <w:sz w:val="22"/>
          <w:szCs w:val="22"/>
        </w:rPr>
        <w:t>auch</w:t>
      </w:r>
      <w:r w:rsidR="00037FFD">
        <w:rPr>
          <w:rFonts w:ascii="Calibri" w:hAnsi="Calibri" w:cs="Calibri"/>
          <w:color w:val="000000"/>
          <w:sz w:val="22"/>
          <w:szCs w:val="22"/>
        </w:rPr>
        <w:t xml:space="preserve"> </w:t>
      </w:r>
      <w:r>
        <w:rPr>
          <w:rFonts w:ascii="Calibri" w:hAnsi="Calibri" w:cs="Calibri"/>
          <w:color w:val="000000"/>
          <w:sz w:val="22"/>
          <w:szCs w:val="22"/>
        </w:rPr>
        <w:t>hier</w:t>
      </w:r>
      <w:r w:rsidR="00037FFD">
        <w:rPr>
          <w:rFonts w:ascii="Calibri" w:hAnsi="Calibri" w:cs="Calibri"/>
          <w:color w:val="000000"/>
          <w:sz w:val="22"/>
          <w:szCs w:val="22"/>
        </w:rPr>
        <w:t xml:space="preserve"> </w:t>
      </w:r>
      <w:r>
        <w:rPr>
          <w:rFonts w:ascii="Calibri" w:hAnsi="Calibri" w:cs="Calibri"/>
          <w:color w:val="000000"/>
          <w:sz w:val="22"/>
          <w:szCs w:val="22"/>
        </w:rPr>
        <w:t>zu</w:t>
      </w:r>
      <w:r w:rsidR="00037FFD">
        <w:rPr>
          <w:rFonts w:ascii="Calibri" w:hAnsi="Calibri" w:cs="Calibri"/>
          <w:color w:val="000000"/>
          <w:sz w:val="22"/>
          <w:szCs w:val="22"/>
        </w:rPr>
        <w:t xml:space="preserve"> </w:t>
      </w:r>
      <w:r>
        <w:rPr>
          <w:rFonts w:ascii="Calibri" w:hAnsi="Calibri" w:cs="Calibri"/>
          <w:color w:val="000000"/>
          <w:sz w:val="22"/>
          <w:szCs w:val="22"/>
        </w:rPr>
        <w:t>Spenden</w:t>
      </w:r>
      <w:r w:rsidR="00037FFD">
        <w:rPr>
          <w:rFonts w:ascii="Calibri" w:hAnsi="Calibri" w:cs="Calibri"/>
          <w:color w:val="000000"/>
          <w:sz w:val="22"/>
          <w:szCs w:val="22"/>
        </w:rPr>
        <w:t xml:space="preserve"> </w:t>
      </w:r>
      <w:r>
        <w:rPr>
          <w:rFonts w:ascii="Calibri" w:hAnsi="Calibri" w:cs="Calibri"/>
          <w:color w:val="000000"/>
          <w:sz w:val="22"/>
          <w:szCs w:val="22"/>
        </w:rPr>
        <w:t>aufrufen.</w:t>
      </w:r>
      <w:r w:rsidR="00037FFD">
        <w:rPr>
          <w:rFonts w:ascii="Calibri" w:hAnsi="Calibri" w:cs="Calibri"/>
          <w:color w:val="000000"/>
          <w:sz w:val="22"/>
          <w:szCs w:val="22"/>
        </w:rPr>
        <w:t xml:space="preserve"> </w:t>
      </w:r>
      <w:r>
        <w:rPr>
          <w:rFonts w:ascii="Calibri" w:hAnsi="Calibri" w:cs="Calibri"/>
          <w:color w:val="000000"/>
          <w:sz w:val="22"/>
          <w:szCs w:val="22"/>
        </w:rPr>
        <w:t>Es</w:t>
      </w:r>
      <w:r w:rsidR="00037FFD">
        <w:rPr>
          <w:rFonts w:ascii="Calibri" w:hAnsi="Calibri" w:cs="Calibri"/>
          <w:color w:val="000000"/>
          <w:sz w:val="22"/>
          <w:szCs w:val="22"/>
        </w:rPr>
        <w:t xml:space="preserve"> </w:t>
      </w:r>
      <w:r>
        <w:rPr>
          <w:rFonts w:ascii="Calibri" w:hAnsi="Calibri" w:cs="Calibri"/>
          <w:color w:val="000000"/>
          <w:sz w:val="22"/>
          <w:szCs w:val="22"/>
        </w:rPr>
        <w:t>gibt</w:t>
      </w:r>
      <w:r w:rsidR="00037FFD">
        <w:rPr>
          <w:rFonts w:ascii="Calibri" w:hAnsi="Calibri" w:cs="Calibri"/>
          <w:color w:val="000000"/>
          <w:sz w:val="22"/>
          <w:szCs w:val="22"/>
        </w:rPr>
        <w:t xml:space="preserve"> </w:t>
      </w:r>
      <w:r>
        <w:rPr>
          <w:rFonts w:ascii="Calibri" w:hAnsi="Calibri" w:cs="Calibri"/>
          <w:color w:val="000000"/>
          <w:sz w:val="22"/>
          <w:szCs w:val="22"/>
        </w:rPr>
        <w:t>die</w:t>
      </w:r>
      <w:r w:rsidR="00037FFD">
        <w:rPr>
          <w:rFonts w:ascii="Calibri" w:hAnsi="Calibri" w:cs="Calibri"/>
          <w:color w:val="000000"/>
          <w:sz w:val="22"/>
          <w:szCs w:val="22"/>
        </w:rPr>
        <w:t xml:space="preserve"> </w:t>
      </w:r>
      <w:r>
        <w:rPr>
          <w:rFonts w:ascii="Calibri" w:hAnsi="Calibri" w:cs="Calibri"/>
          <w:color w:val="000000"/>
          <w:sz w:val="22"/>
          <w:szCs w:val="22"/>
        </w:rPr>
        <w:t>Möglichkeit,</w:t>
      </w:r>
      <w:r w:rsidR="00037FFD">
        <w:rPr>
          <w:rFonts w:ascii="Calibri" w:hAnsi="Calibri" w:cs="Calibri"/>
          <w:color w:val="000000"/>
          <w:sz w:val="22"/>
          <w:szCs w:val="22"/>
        </w:rPr>
        <w:t xml:space="preserve"> </w:t>
      </w:r>
      <w:r>
        <w:rPr>
          <w:rFonts w:ascii="Calibri" w:hAnsi="Calibri" w:cs="Calibri"/>
          <w:color w:val="000000"/>
          <w:sz w:val="22"/>
          <w:szCs w:val="22"/>
        </w:rPr>
        <w:t>per</w:t>
      </w:r>
      <w:r w:rsidR="00037FFD">
        <w:rPr>
          <w:rFonts w:ascii="Calibri" w:hAnsi="Calibri" w:cs="Calibri"/>
          <w:color w:val="000000"/>
          <w:sz w:val="22"/>
          <w:szCs w:val="22"/>
        </w:rPr>
        <w:t xml:space="preserve"> </w:t>
      </w:r>
      <w:r>
        <w:rPr>
          <w:rFonts w:ascii="Calibri" w:hAnsi="Calibri" w:cs="Calibri"/>
          <w:color w:val="000000"/>
          <w:sz w:val="22"/>
          <w:szCs w:val="22"/>
        </w:rPr>
        <w:t>Paypal</w:t>
      </w:r>
      <w:r w:rsidR="00037FFD">
        <w:rPr>
          <w:rFonts w:ascii="Calibri" w:hAnsi="Calibri" w:cs="Calibri"/>
          <w:color w:val="000000"/>
          <w:sz w:val="22"/>
          <w:szCs w:val="22"/>
        </w:rPr>
        <w:t xml:space="preserve"> </w:t>
      </w:r>
      <w:r>
        <w:rPr>
          <w:rFonts w:ascii="Calibri" w:hAnsi="Calibri" w:cs="Calibri"/>
          <w:color w:val="000000"/>
          <w:sz w:val="22"/>
          <w:szCs w:val="22"/>
        </w:rPr>
        <w:t>für</w:t>
      </w:r>
      <w:r w:rsidR="00037FFD">
        <w:rPr>
          <w:rFonts w:ascii="Calibri" w:hAnsi="Calibri" w:cs="Calibri"/>
          <w:color w:val="000000"/>
          <w:sz w:val="22"/>
          <w:szCs w:val="22"/>
        </w:rPr>
        <w:t xml:space="preserve"> </w:t>
      </w:r>
      <w:r>
        <w:rPr>
          <w:rFonts w:ascii="Calibri" w:hAnsi="Calibri" w:cs="Calibri"/>
          <w:color w:val="000000"/>
          <w:sz w:val="22"/>
          <w:szCs w:val="22"/>
        </w:rPr>
        <w:t>diese</w:t>
      </w:r>
      <w:r w:rsidR="00037FFD">
        <w:rPr>
          <w:rFonts w:ascii="Calibri" w:hAnsi="Calibri" w:cs="Calibri"/>
          <w:color w:val="000000"/>
          <w:sz w:val="22"/>
          <w:szCs w:val="22"/>
        </w:rPr>
        <w:t xml:space="preserve"> </w:t>
      </w:r>
      <w:r>
        <w:rPr>
          <w:rFonts w:ascii="Calibri" w:hAnsi="Calibri" w:cs="Calibri"/>
          <w:color w:val="000000"/>
          <w:sz w:val="22"/>
          <w:szCs w:val="22"/>
        </w:rPr>
        <w:t>Kirche</w:t>
      </w:r>
      <w:r w:rsidR="00037FFD">
        <w:rPr>
          <w:rFonts w:ascii="Calibri" w:hAnsi="Calibri" w:cs="Calibri"/>
          <w:color w:val="000000"/>
          <w:sz w:val="22"/>
          <w:szCs w:val="22"/>
        </w:rPr>
        <w:t xml:space="preserve"> </w:t>
      </w:r>
      <w:r>
        <w:rPr>
          <w:rFonts w:ascii="Calibri" w:hAnsi="Calibri" w:cs="Calibri"/>
          <w:color w:val="000000"/>
          <w:sz w:val="22"/>
          <w:szCs w:val="22"/>
        </w:rPr>
        <w:t>und</w:t>
      </w:r>
      <w:r w:rsidR="00037FFD">
        <w:rPr>
          <w:rFonts w:ascii="Calibri" w:hAnsi="Calibri" w:cs="Calibri"/>
          <w:color w:val="000000"/>
          <w:sz w:val="22"/>
          <w:szCs w:val="22"/>
        </w:rPr>
        <w:t xml:space="preserve"> </w:t>
      </w:r>
      <w:r>
        <w:rPr>
          <w:rFonts w:ascii="Calibri" w:hAnsi="Calibri" w:cs="Calibri"/>
          <w:color w:val="000000"/>
          <w:sz w:val="22"/>
          <w:szCs w:val="22"/>
        </w:rPr>
        <w:t>ihre</w:t>
      </w:r>
      <w:r w:rsidR="00037FFD">
        <w:rPr>
          <w:rFonts w:ascii="Calibri" w:hAnsi="Calibri" w:cs="Calibri"/>
          <w:color w:val="000000"/>
          <w:sz w:val="22"/>
          <w:szCs w:val="22"/>
        </w:rPr>
        <w:t xml:space="preserve"> </w:t>
      </w:r>
      <w:r>
        <w:rPr>
          <w:rFonts w:ascii="Calibri" w:hAnsi="Calibri" w:cs="Calibri"/>
          <w:color w:val="000000"/>
          <w:sz w:val="22"/>
          <w:szCs w:val="22"/>
        </w:rPr>
        <w:t>Erhaltung</w:t>
      </w:r>
      <w:r w:rsidR="00037FFD">
        <w:rPr>
          <w:rFonts w:ascii="Calibri" w:hAnsi="Calibri" w:cs="Calibri"/>
          <w:color w:val="000000"/>
          <w:sz w:val="22"/>
          <w:szCs w:val="22"/>
        </w:rPr>
        <w:t xml:space="preserve"> </w:t>
      </w:r>
      <w:r>
        <w:rPr>
          <w:rFonts w:ascii="Calibri" w:hAnsi="Calibri" w:cs="Calibri"/>
          <w:color w:val="000000"/>
          <w:sz w:val="22"/>
          <w:szCs w:val="22"/>
        </w:rPr>
        <w:t>zu</w:t>
      </w:r>
      <w:r w:rsidR="00037FFD">
        <w:rPr>
          <w:rFonts w:ascii="Calibri" w:hAnsi="Calibri" w:cs="Calibri"/>
          <w:color w:val="000000"/>
          <w:sz w:val="22"/>
          <w:szCs w:val="22"/>
        </w:rPr>
        <w:t xml:space="preserve"> </w:t>
      </w:r>
      <w:r>
        <w:rPr>
          <w:rFonts w:ascii="Calibri" w:hAnsi="Calibri" w:cs="Calibri"/>
          <w:color w:val="000000"/>
          <w:sz w:val="22"/>
          <w:szCs w:val="22"/>
        </w:rPr>
        <w:t>spenden:</w:t>
      </w:r>
    </w:p>
    <w:p w14:paraId="0B232039" w14:textId="39E9BBEC" w:rsidR="00BD71A4" w:rsidRDefault="00911D15"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w:t>
        </w:r>
        <w:r w:rsidR="00037FFD">
          <w:rPr>
            <w:rStyle w:val="Hyperlink"/>
            <w:rFonts w:ascii="Calibri" w:eastAsiaTheme="majorEastAsia" w:hAnsi="Calibri" w:cs="Calibri"/>
            <w:b/>
            <w:bCs/>
            <w:color w:val="333333"/>
            <w:sz w:val="22"/>
            <w:szCs w:val="22"/>
          </w:rPr>
          <w:t xml:space="preserve"> </w:t>
        </w:r>
        <w:r w:rsidR="00BD71A4">
          <w:rPr>
            <w:rStyle w:val="Hyperlink"/>
            <w:rFonts w:ascii="Calibri" w:eastAsiaTheme="majorEastAsia" w:hAnsi="Calibri" w:cs="Calibri"/>
            <w:b/>
            <w:bCs/>
            <w:color w:val="333333"/>
            <w:sz w:val="22"/>
            <w:szCs w:val="22"/>
          </w:rPr>
          <w:t>Paypal</w:t>
        </w:r>
      </w:hyperlink>
    </w:p>
    <w:p w14:paraId="5D97D85B" w14:textId="5240CA80"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w:t>
      </w:r>
      <w:r w:rsidR="00037FFD">
        <w:rPr>
          <w:rFonts w:ascii="Calibri" w:hAnsi="Calibri" w:cs="Calibri"/>
          <w:color w:val="000000"/>
          <w:sz w:val="22"/>
          <w:szCs w:val="22"/>
        </w:rPr>
        <w:t xml:space="preserve"> </w:t>
      </w:r>
      <w:r>
        <w:rPr>
          <w:rFonts w:ascii="Calibri" w:hAnsi="Calibri" w:cs="Calibri"/>
          <w:color w:val="000000"/>
          <w:sz w:val="22"/>
          <w:szCs w:val="22"/>
        </w:rPr>
        <w:t>Homepage</w:t>
      </w:r>
      <w:r w:rsidR="00037FFD">
        <w:rPr>
          <w:rFonts w:ascii="Calibri" w:hAnsi="Calibri" w:cs="Calibri"/>
          <w:color w:val="000000"/>
          <w:sz w:val="22"/>
          <w:szCs w:val="22"/>
        </w:rPr>
        <w:t xml:space="preserve"> </w:t>
      </w:r>
      <w:r>
        <w:rPr>
          <w:rFonts w:ascii="Calibri" w:hAnsi="Calibri" w:cs="Calibri"/>
          <w:color w:val="000000"/>
          <w:sz w:val="22"/>
          <w:szCs w:val="22"/>
        </w:rPr>
        <w:t>von</w:t>
      </w:r>
      <w:r w:rsidR="00037FFD">
        <w:rPr>
          <w:rFonts w:ascii="Calibri" w:hAnsi="Calibri" w:cs="Calibri"/>
          <w:color w:val="000000"/>
          <w:sz w:val="22"/>
          <w:szCs w:val="22"/>
        </w:rPr>
        <w:t xml:space="preserve"> </w:t>
      </w:r>
      <w:r>
        <w:rPr>
          <w:rFonts w:ascii="Calibri" w:hAnsi="Calibri" w:cs="Calibri"/>
          <w:color w:val="000000"/>
          <w:sz w:val="22"/>
          <w:szCs w:val="22"/>
        </w:rPr>
        <w:t>Jung</w:t>
      </w:r>
      <w:r w:rsidR="00037FFD">
        <w:rPr>
          <w:rFonts w:ascii="Calibri" w:hAnsi="Calibri" w:cs="Calibri"/>
          <w:color w:val="000000"/>
          <w:sz w:val="22"/>
          <w:szCs w:val="22"/>
        </w:rPr>
        <w:t xml:space="preserve"> </w:t>
      </w:r>
      <w:r>
        <w:rPr>
          <w:rFonts w:ascii="Calibri" w:hAnsi="Calibri" w:cs="Calibri"/>
          <w:color w:val="000000"/>
          <w:sz w:val="22"/>
          <w:szCs w:val="22"/>
        </w:rPr>
        <w:t>St.-Peter</w:t>
      </w:r>
      <w:r w:rsidR="00037FFD">
        <w:rPr>
          <w:rFonts w:ascii="Calibri" w:hAnsi="Calibri" w:cs="Calibri"/>
          <w:color w:val="000000"/>
          <w:sz w:val="22"/>
          <w:szCs w:val="22"/>
        </w:rPr>
        <w:t xml:space="preserve"> </w:t>
      </w:r>
      <w:r>
        <w:rPr>
          <w:rFonts w:ascii="Calibri" w:hAnsi="Calibri" w:cs="Calibri"/>
          <w:color w:val="000000"/>
          <w:sz w:val="22"/>
          <w:szCs w:val="22"/>
        </w:rPr>
        <w:t>ist</w:t>
      </w:r>
      <w:r w:rsidR="00037FFD">
        <w:rPr>
          <w:rFonts w:ascii="Calibri" w:hAnsi="Calibri" w:cs="Calibri"/>
          <w:color w:val="000000"/>
          <w:sz w:val="22"/>
          <w:szCs w:val="22"/>
        </w:rPr>
        <w:t xml:space="preserve"> </w:t>
      </w:r>
      <w:hyperlink r:id="rId16" w:history="1">
        <w:r w:rsidRPr="002604E9">
          <w:rPr>
            <w:rStyle w:val="Hyperlink"/>
            <w:rFonts w:ascii="Calibri" w:eastAsiaTheme="majorEastAsia" w:hAnsi="Calibri" w:cs="Calibri"/>
            <w:b/>
            <w:bCs/>
            <w:sz w:val="22"/>
            <w:szCs w:val="22"/>
          </w:rPr>
          <w:t>https://www.saintpierrelejeune.org/</w:t>
        </w:r>
      </w:hyperlink>
    </w:p>
    <w:p w14:paraId="255404CE" w14:textId="0E888934"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w:t>
      </w:r>
      <w:r w:rsidR="00037FFD">
        <w:rPr>
          <w:rFonts w:ascii="Calibri" w:hAnsi="Calibri" w:cs="Calibri"/>
          <w:color w:val="000000"/>
          <w:sz w:val="22"/>
          <w:szCs w:val="22"/>
        </w:rPr>
        <w:t xml:space="preserve"> </w:t>
      </w:r>
      <w:r>
        <w:rPr>
          <w:rFonts w:ascii="Calibri" w:hAnsi="Calibri" w:cs="Calibri"/>
          <w:color w:val="000000"/>
          <w:sz w:val="22"/>
          <w:szCs w:val="22"/>
        </w:rPr>
        <w:t>wisst,</w:t>
      </w:r>
      <w:r w:rsidR="00037FFD">
        <w:rPr>
          <w:rFonts w:ascii="Calibri" w:hAnsi="Calibri" w:cs="Calibri"/>
          <w:color w:val="000000"/>
          <w:sz w:val="22"/>
          <w:szCs w:val="22"/>
        </w:rPr>
        <w:t xml:space="preserve"> </w:t>
      </w:r>
      <w:r>
        <w:rPr>
          <w:rFonts w:ascii="Calibri" w:hAnsi="Calibri" w:cs="Calibri"/>
          <w:color w:val="000000"/>
          <w:sz w:val="22"/>
          <w:szCs w:val="22"/>
        </w:rPr>
        <w:t>dass</w:t>
      </w:r>
      <w:r w:rsidR="00037FFD">
        <w:rPr>
          <w:rFonts w:ascii="Calibri" w:hAnsi="Calibri" w:cs="Calibri"/>
          <w:color w:val="000000"/>
          <w:sz w:val="22"/>
          <w:szCs w:val="22"/>
        </w:rPr>
        <w:t xml:space="preserve"> </w:t>
      </w:r>
      <w:r>
        <w:rPr>
          <w:rFonts w:ascii="Calibri" w:hAnsi="Calibri" w:cs="Calibri"/>
          <w:color w:val="000000"/>
          <w:sz w:val="22"/>
          <w:szCs w:val="22"/>
        </w:rPr>
        <w:t>die</w:t>
      </w:r>
      <w:r w:rsidR="00037FFD">
        <w:rPr>
          <w:rFonts w:ascii="Calibri" w:hAnsi="Calibri" w:cs="Calibri"/>
          <w:color w:val="000000"/>
          <w:sz w:val="22"/>
          <w:szCs w:val="22"/>
        </w:rPr>
        <w:t xml:space="preserve"> </w:t>
      </w:r>
      <w:r>
        <w:rPr>
          <w:rFonts w:ascii="Calibri" w:hAnsi="Calibri" w:cs="Calibri"/>
          <w:color w:val="000000"/>
          <w:sz w:val="22"/>
          <w:szCs w:val="22"/>
        </w:rPr>
        <w:t>Glaubensstimme</w:t>
      </w:r>
      <w:r w:rsidR="00037FFD">
        <w:rPr>
          <w:rFonts w:ascii="Calibri" w:hAnsi="Calibri" w:cs="Calibri"/>
          <w:color w:val="000000"/>
          <w:sz w:val="22"/>
          <w:szCs w:val="22"/>
        </w:rPr>
        <w:t xml:space="preserve"> </w:t>
      </w:r>
      <w:r>
        <w:rPr>
          <w:rFonts w:ascii="Calibri" w:hAnsi="Calibri" w:cs="Calibri"/>
          <w:color w:val="000000"/>
          <w:sz w:val="22"/>
          <w:szCs w:val="22"/>
        </w:rPr>
        <w:t>-</w:t>
      </w:r>
      <w:r w:rsidR="00037FFD">
        <w:rPr>
          <w:rFonts w:ascii="Calibri" w:hAnsi="Calibri" w:cs="Calibri"/>
          <w:color w:val="000000"/>
          <w:sz w:val="22"/>
          <w:szCs w:val="22"/>
        </w:rPr>
        <w:t xml:space="preserve"> </w:t>
      </w:r>
      <w:r>
        <w:rPr>
          <w:rFonts w:ascii="Calibri" w:hAnsi="Calibri" w:cs="Calibri"/>
          <w:color w:val="000000"/>
          <w:sz w:val="22"/>
          <w:szCs w:val="22"/>
        </w:rPr>
        <w:t>und</w:t>
      </w:r>
      <w:r w:rsidR="00037FFD">
        <w:rPr>
          <w:rFonts w:ascii="Calibri" w:hAnsi="Calibri" w:cs="Calibri"/>
          <w:color w:val="000000"/>
          <w:sz w:val="22"/>
          <w:szCs w:val="22"/>
        </w:rPr>
        <w:t xml:space="preserve"> </w:t>
      </w:r>
      <w:r>
        <w:rPr>
          <w:rFonts w:ascii="Calibri" w:hAnsi="Calibri" w:cs="Calibri"/>
          <w:color w:val="000000"/>
          <w:sz w:val="22"/>
          <w:szCs w:val="22"/>
        </w:rPr>
        <w:t>auch</w:t>
      </w:r>
      <w:r w:rsidR="00037FFD">
        <w:rPr>
          <w:rFonts w:ascii="Calibri" w:hAnsi="Calibri" w:cs="Calibri"/>
          <w:color w:val="000000"/>
          <w:sz w:val="22"/>
          <w:szCs w:val="22"/>
        </w:rPr>
        <w:t xml:space="preserve"> </w:t>
      </w:r>
      <w:r>
        <w:rPr>
          <w:rFonts w:ascii="Calibri" w:hAnsi="Calibri" w:cs="Calibri"/>
          <w:color w:val="000000"/>
          <w:sz w:val="22"/>
          <w:szCs w:val="22"/>
        </w:rPr>
        <w:t>die</w:t>
      </w:r>
      <w:r w:rsidR="00037FFD">
        <w:rPr>
          <w:rFonts w:ascii="Calibri" w:hAnsi="Calibri" w:cs="Calibri"/>
          <w:color w:val="000000"/>
          <w:sz w:val="22"/>
          <w:szCs w:val="22"/>
        </w:rPr>
        <w:t xml:space="preserve"> </w:t>
      </w:r>
      <w:r>
        <w:rPr>
          <w:rFonts w:ascii="Calibri" w:hAnsi="Calibri" w:cs="Calibri"/>
          <w:color w:val="000000"/>
          <w:sz w:val="22"/>
          <w:szCs w:val="22"/>
        </w:rPr>
        <w:t>Bücher</w:t>
      </w:r>
      <w:r w:rsidR="00037FFD">
        <w:rPr>
          <w:rFonts w:ascii="Calibri" w:hAnsi="Calibri" w:cs="Calibri"/>
          <w:color w:val="000000"/>
          <w:sz w:val="22"/>
          <w:szCs w:val="22"/>
        </w:rPr>
        <w:t xml:space="preserve"> </w:t>
      </w:r>
      <w:r>
        <w:rPr>
          <w:rFonts w:ascii="Calibri" w:hAnsi="Calibri" w:cs="Calibri"/>
          <w:color w:val="000000"/>
          <w:sz w:val="22"/>
          <w:szCs w:val="22"/>
        </w:rPr>
        <w:t>der</w:t>
      </w:r>
      <w:r w:rsidR="00037FFD">
        <w:rPr>
          <w:rFonts w:ascii="Calibri" w:hAnsi="Calibri" w:cs="Calibri"/>
          <w:color w:val="000000"/>
          <w:sz w:val="22"/>
          <w:szCs w:val="22"/>
        </w:rPr>
        <w:t xml:space="preserve"> </w:t>
      </w:r>
      <w:r>
        <w:rPr>
          <w:rFonts w:ascii="Calibri" w:hAnsi="Calibri" w:cs="Calibri"/>
          <w:color w:val="000000"/>
          <w:sz w:val="22"/>
          <w:szCs w:val="22"/>
        </w:rPr>
        <w:t>Glaubensstimme</w:t>
      </w:r>
      <w:r w:rsidR="00037FFD">
        <w:rPr>
          <w:rFonts w:ascii="Calibri" w:hAnsi="Calibri" w:cs="Calibri"/>
          <w:color w:val="000000"/>
          <w:sz w:val="22"/>
          <w:szCs w:val="22"/>
        </w:rPr>
        <w:t xml:space="preserve"> </w:t>
      </w:r>
      <w:r>
        <w:rPr>
          <w:rFonts w:ascii="Calibri" w:hAnsi="Calibri" w:cs="Calibri"/>
          <w:color w:val="000000"/>
          <w:sz w:val="22"/>
          <w:szCs w:val="22"/>
        </w:rPr>
        <w:t>-</w:t>
      </w:r>
      <w:r w:rsidR="00037FFD">
        <w:rPr>
          <w:rFonts w:ascii="Calibri" w:hAnsi="Calibri" w:cs="Calibri"/>
          <w:color w:val="000000"/>
          <w:sz w:val="22"/>
          <w:szCs w:val="22"/>
        </w:rPr>
        <w:t xml:space="preserve"> </w:t>
      </w:r>
      <w:r>
        <w:rPr>
          <w:rFonts w:ascii="Calibri" w:hAnsi="Calibri" w:cs="Calibri"/>
          <w:color w:val="000000"/>
          <w:sz w:val="22"/>
          <w:szCs w:val="22"/>
        </w:rPr>
        <w:t>von</w:t>
      </w:r>
      <w:r w:rsidR="00037FFD">
        <w:rPr>
          <w:rFonts w:ascii="Calibri" w:hAnsi="Calibri" w:cs="Calibri"/>
          <w:color w:val="000000"/>
          <w:sz w:val="22"/>
          <w:szCs w:val="22"/>
        </w:rPr>
        <w:t xml:space="preserve"> </w:t>
      </w:r>
      <w:r>
        <w:rPr>
          <w:rFonts w:ascii="Calibri" w:hAnsi="Calibri" w:cs="Calibri"/>
          <w:color w:val="000000"/>
          <w:sz w:val="22"/>
          <w:szCs w:val="22"/>
        </w:rPr>
        <w:t>Anfang</w:t>
      </w:r>
      <w:r w:rsidR="00037FFD">
        <w:rPr>
          <w:rFonts w:ascii="Calibri" w:hAnsi="Calibri" w:cs="Calibri"/>
          <w:color w:val="000000"/>
          <w:sz w:val="22"/>
          <w:szCs w:val="22"/>
        </w:rPr>
        <w:t xml:space="preserve"> </w:t>
      </w:r>
      <w:r>
        <w:rPr>
          <w:rFonts w:ascii="Calibri" w:hAnsi="Calibri" w:cs="Calibri"/>
          <w:color w:val="000000"/>
          <w:sz w:val="22"/>
          <w:szCs w:val="22"/>
        </w:rPr>
        <w:t>an</w:t>
      </w:r>
      <w:r w:rsidR="00037FFD">
        <w:rPr>
          <w:rFonts w:ascii="Calibri" w:hAnsi="Calibri" w:cs="Calibri"/>
          <w:color w:val="000000"/>
          <w:sz w:val="22"/>
          <w:szCs w:val="22"/>
        </w:rPr>
        <w:t xml:space="preserve"> </w:t>
      </w:r>
      <w:r>
        <w:rPr>
          <w:rFonts w:ascii="Calibri" w:hAnsi="Calibri" w:cs="Calibri"/>
          <w:color w:val="000000"/>
          <w:sz w:val="22"/>
          <w:szCs w:val="22"/>
        </w:rPr>
        <w:t>kostenlos</w:t>
      </w:r>
      <w:r w:rsidR="00037FFD">
        <w:rPr>
          <w:rFonts w:ascii="Calibri" w:hAnsi="Calibri" w:cs="Calibri"/>
          <w:color w:val="000000"/>
          <w:sz w:val="22"/>
          <w:szCs w:val="22"/>
        </w:rPr>
        <w:t xml:space="preserve"> </w:t>
      </w:r>
      <w:r>
        <w:rPr>
          <w:rFonts w:ascii="Calibri" w:hAnsi="Calibri" w:cs="Calibri"/>
          <w:color w:val="000000"/>
          <w:sz w:val="22"/>
          <w:szCs w:val="22"/>
        </w:rPr>
        <w:t>waren.</w:t>
      </w:r>
      <w:r w:rsidR="00037FFD">
        <w:rPr>
          <w:rFonts w:ascii="Calibri" w:hAnsi="Calibri" w:cs="Calibri"/>
          <w:color w:val="000000"/>
          <w:sz w:val="22"/>
          <w:szCs w:val="22"/>
        </w:rPr>
        <w:t xml:space="preserve"> </w:t>
      </w:r>
      <w:r>
        <w:rPr>
          <w:rFonts w:ascii="Calibri" w:hAnsi="Calibri" w:cs="Calibri"/>
          <w:color w:val="000000"/>
          <w:sz w:val="22"/>
          <w:szCs w:val="22"/>
        </w:rPr>
        <w:t>Das</w:t>
      </w:r>
      <w:r w:rsidR="00037FFD">
        <w:rPr>
          <w:rFonts w:ascii="Calibri" w:hAnsi="Calibri" w:cs="Calibri"/>
          <w:color w:val="000000"/>
          <w:sz w:val="22"/>
          <w:szCs w:val="22"/>
        </w:rPr>
        <w:t xml:space="preserve"> </w:t>
      </w:r>
      <w:r>
        <w:rPr>
          <w:rFonts w:ascii="Calibri" w:hAnsi="Calibri" w:cs="Calibri"/>
          <w:color w:val="000000"/>
          <w:sz w:val="22"/>
          <w:szCs w:val="22"/>
        </w:rPr>
        <w:t>werden</w:t>
      </w:r>
      <w:r w:rsidR="00037FFD">
        <w:rPr>
          <w:rFonts w:ascii="Calibri" w:hAnsi="Calibri" w:cs="Calibri"/>
          <w:color w:val="000000"/>
          <w:sz w:val="22"/>
          <w:szCs w:val="22"/>
        </w:rPr>
        <w:t xml:space="preserve"> </w:t>
      </w:r>
      <w:r>
        <w:rPr>
          <w:rFonts w:ascii="Calibri" w:hAnsi="Calibri" w:cs="Calibri"/>
          <w:color w:val="000000"/>
          <w:sz w:val="22"/>
          <w:szCs w:val="22"/>
        </w:rPr>
        <w:t>Sie</w:t>
      </w:r>
      <w:r w:rsidR="00037FFD">
        <w:rPr>
          <w:rFonts w:ascii="Calibri" w:hAnsi="Calibri" w:cs="Calibri"/>
          <w:color w:val="000000"/>
          <w:sz w:val="22"/>
          <w:szCs w:val="22"/>
        </w:rPr>
        <w:t xml:space="preserve"> </w:t>
      </w:r>
      <w:r>
        <w:rPr>
          <w:rFonts w:ascii="Calibri" w:hAnsi="Calibri" w:cs="Calibri"/>
          <w:color w:val="000000"/>
          <w:sz w:val="22"/>
          <w:szCs w:val="22"/>
        </w:rPr>
        <w:t>auch</w:t>
      </w:r>
      <w:r w:rsidR="00037FFD">
        <w:rPr>
          <w:rFonts w:ascii="Calibri" w:hAnsi="Calibri" w:cs="Calibri"/>
          <w:color w:val="000000"/>
          <w:sz w:val="22"/>
          <w:szCs w:val="22"/>
        </w:rPr>
        <w:t xml:space="preserve"> </w:t>
      </w:r>
      <w:r>
        <w:rPr>
          <w:rFonts w:ascii="Calibri" w:hAnsi="Calibri" w:cs="Calibri"/>
          <w:color w:val="000000"/>
          <w:sz w:val="22"/>
          <w:szCs w:val="22"/>
        </w:rPr>
        <w:t>bleiben.</w:t>
      </w:r>
      <w:r w:rsidR="00037FFD">
        <w:rPr>
          <w:rFonts w:ascii="Calibri" w:hAnsi="Calibri" w:cs="Calibri"/>
          <w:color w:val="000000"/>
          <w:sz w:val="22"/>
          <w:szCs w:val="22"/>
        </w:rPr>
        <w:t xml:space="preserve"> </w:t>
      </w:r>
      <w:r>
        <w:rPr>
          <w:rFonts w:ascii="Calibri" w:hAnsi="Calibri" w:cs="Calibri"/>
          <w:color w:val="000000"/>
          <w:sz w:val="22"/>
          <w:szCs w:val="22"/>
        </w:rPr>
        <w:t>Manche</w:t>
      </w:r>
      <w:r w:rsidR="00037FFD">
        <w:rPr>
          <w:rFonts w:ascii="Calibri" w:hAnsi="Calibri" w:cs="Calibri"/>
          <w:color w:val="000000"/>
          <w:sz w:val="22"/>
          <w:szCs w:val="22"/>
        </w:rPr>
        <w:t xml:space="preserve"> </w:t>
      </w:r>
      <w:r>
        <w:rPr>
          <w:rFonts w:ascii="Calibri" w:hAnsi="Calibri" w:cs="Calibri"/>
          <w:color w:val="000000"/>
          <w:sz w:val="22"/>
          <w:szCs w:val="22"/>
        </w:rPr>
        <w:t>fragen</w:t>
      </w:r>
      <w:r w:rsidR="00037FFD">
        <w:rPr>
          <w:rFonts w:ascii="Calibri" w:hAnsi="Calibri" w:cs="Calibri"/>
          <w:color w:val="000000"/>
          <w:sz w:val="22"/>
          <w:szCs w:val="22"/>
        </w:rPr>
        <w:t xml:space="preserve"> </w:t>
      </w:r>
      <w:r>
        <w:rPr>
          <w:rFonts w:ascii="Calibri" w:hAnsi="Calibri" w:cs="Calibri"/>
          <w:color w:val="000000"/>
          <w:sz w:val="22"/>
          <w:szCs w:val="22"/>
        </w:rPr>
        <w:t>mich,</w:t>
      </w:r>
      <w:r w:rsidR="00037FFD">
        <w:rPr>
          <w:rFonts w:ascii="Calibri" w:hAnsi="Calibri" w:cs="Calibri"/>
          <w:color w:val="000000"/>
          <w:sz w:val="22"/>
          <w:szCs w:val="22"/>
        </w:rPr>
        <w:t xml:space="preserve"> </w:t>
      </w:r>
      <w:r>
        <w:rPr>
          <w:rFonts w:ascii="Calibri" w:hAnsi="Calibri" w:cs="Calibri"/>
          <w:color w:val="000000"/>
          <w:sz w:val="22"/>
          <w:szCs w:val="22"/>
        </w:rPr>
        <w:t>ob</w:t>
      </w:r>
      <w:r w:rsidR="00037FFD">
        <w:rPr>
          <w:rFonts w:ascii="Calibri" w:hAnsi="Calibri" w:cs="Calibri"/>
          <w:color w:val="000000"/>
          <w:sz w:val="22"/>
          <w:szCs w:val="22"/>
        </w:rPr>
        <w:t xml:space="preserve"> </w:t>
      </w:r>
      <w:r>
        <w:rPr>
          <w:rFonts w:ascii="Calibri" w:hAnsi="Calibri" w:cs="Calibri"/>
          <w:color w:val="000000"/>
          <w:sz w:val="22"/>
          <w:szCs w:val="22"/>
        </w:rPr>
        <w:t>ich</w:t>
      </w:r>
      <w:r w:rsidR="00037FFD">
        <w:rPr>
          <w:rFonts w:ascii="Calibri" w:hAnsi="Calibri" w:cs="Calibri"/>
          <w:color w:val="000000"/>
          <w:sz w:val="22"/>
          <w:szCs w:val="22"/>
        </w:rPr>
        <w:t xml:space="preserve"> </w:t>
      </w:r>
      <w:r>
        <w:rPr>
          <w:rFonts w:ascii="Calibri" w:hAnsi="Calibri" w:cs="Calibri"/>
          <w:color w:val="000000"/>
          <w:sz w:val="22"/>
          <w:szCs w:val="22"/>
        </w:rPr>
        <w:t>Spenden</w:t>
      </w:r>
      <w:r w:rsidR="00037FFD">
        <w:rPr>
          <w:rFonts w:ascii="Calibri" w:hAnsi="Calibri" w:cs="Calibri"/>
          <w:color w:val="000000"/>
          <w:sz w:val="22"/>
          <w:szCs w:val="22"/>
        </w:rPr>
        <w:t xml:space="preserve"> </w:t>
      </w:r>
      <w:r>
        <w:rPr>
          <w:rFonts w:ascii="Calibri" w:hAnsi="Calibri" w:cs="Calibri"/>
          <w:color w:val="000000"/>
          <w:sz w:val="22"/>
          <w:szCs w:val="22"/>
        </w:rPr>
        <w:t>annehme</w:t>
      </w:r>
      <w:r w:rsidR="00037FFD">
        <w:rPr>
          <w:rFonts w:ascii="Calibri" w:hAnsi="Calibri" w:cs="Calibri"/>
          <w:color w:val="000000"/>
          <w:sz w:val="22"/>
          <w:szCs w:val="22"/>
        </w:rPr>
        <w:t xml:space="preserve"> </w:t>
      </w:r>
      <w:r>
        <w:rPr>
          <w:rFonts w:ascii="Calibri" w:hAnsi="Calibri" w:cs="Calibri"/>
          <w:color w:val="000000"/>
          <w:sz w:val="22"/>
          <w:szCs w:val="22"/>
        </w:rPr>
        <w:t>-</w:t>
      </w:r>
      <w:r w:rsidR="00037FFD">
        <w:rPr>
          <w:rFonts w:ascii="Calibri" w:hAnsi="Calibri" w:cs="Calibri"/>
          <w:color w:val="000000"/>
          <w:sz w:val="22"/>
          <w:szCs w:val="22"/>
        </w:rPr>
        <w:t xml:space="preserve"> </w:t>
      </w:r>
      <w:r>
        <w:rPr>
          <w:rFonts w:ascii="Calibri" w:hAnsi="Calibri" w:cs="Calibri"/>
          <w:color w:val="000000"/>
          <w:sz w:val="22"/>
          <w:szCs w:val="22"/>
        </w:rPr>
        <w:t>das</w:t>
      </w:r>
      <w:r w:rsidR="00037FFD">
        <w:rPr>
          <w:rFonts w:ascii="Calibri" w:hAnsi="Calibri" w:cs="Calibri"/>
          <w:color w:val="000000"/>
          <w:sz w:val="22"/>
          <w:szCs w:val="22"/>
        </w:rPr>
        <w:t xml:space="preserve"> </w:t>
      </w:r>
      <w:r>
        <w:rPr>
          <w:rFonts w:ascii="Calibri" w:hAnsi="Calibri" w:cs="Calibri"/>
          <w:color w:val="000000"/>
          <w:sz w:val="22"/>
          <w:szCs w:val="22"/>
        </w:rPr>
        <w:t>ist</w:t>
      </w:r>
      <w:r w:rsidR="00037FFD">
        <w:rPr>
          <w:rFonts w:ascii="Calibri" w:hAnsi="Calibri" w:cs="Calibri"/>
          <w:color w:val="000000"/>
          <w:sz w:val="22"/>
          <w:szCs w:val="22"/>
        </w:rPr>
        <w:t xml:space="preserve"> </w:t>
      </w:r>
      <w:r>
        <w:rPr>
          <w:rFonts w:ascii="Calibri" w:hAnsi="Calibri" w:cs="Calibri"/>
          <w:color w:val="000000"/>
          <w:sz w:val="22"/>
          <w:szCs w:val="22"/>
        </w:rPr>
        <w:t>nicht</w:t>
      </w:r>
      <w:r w:rsidR="00037FFD">
        <w:rPr>
          <w:rFonts w:ascii="Calibri" w:hAnsi="Calibri" w:cs="Calibri"/>
          <w:color w:val="000000"/>
          <w:sz w:val="22"/>
          <w:szCs w:val="22"/>
        </w:rPr>
        <w:t xml:space="preserve"> </w:t>
      </w:r>
      <w:r>
        <w:rPr>
          <w:rFonts w:ascii="Calibri" w:hAnsi="Calibri" w:cs="Calibri"/>
          <w:color w:val="000000"/>
          <w:sz w:val="22"/>
          <w:szCs w:val="22"/>
        </w:rPr>
        <w:t>der</w:t>
      </w:r>
      <w:r w:rsidR="00037FFD">
        <w:rPr>
          <w:rFonts w:ascii="Calibri" w:hAnsi="Calibri" w:cs="Calibri"/>
          <w:color w:val="000000"/>
          <w:sz w:val="22"/>
          <w:szCs w:val="22"/>
        </w:rPr>
        <w:t xml:space="preserve"> </w:t>
      </w:r>
      <w:r>
        <w:rPr>
          <w:rFonts w:ascii="Calibri" w:hAnsi="Calibri" w:cs="Calibri"/>
          <w:color w:val="000000"/>
          <w:sz w:val="22"/>
          <w:szCs w:val="22"/>
        </w:rPr>
        <w:t>Fall.</w:t>
      </w:r>
      <w:r w:rsidR="00037FFD">
        <w:rPr>
          <w:rFonts w:ascii="Calibri" w:hAnsi="Calibri" w:cs="Calibri"/>
          <w:color w:val="000000"/>
          <w:sz w:val="22"/>
          <w:szCs w:val="22"/>
        </w:rPr>
        <w:t xml:space="preserve"> </w:t>
      </w:r>
      <w:r>
        <w:rPr>
          <w:rFonts w:ascii="Calibri" w:hAnsi="Calibri" w:cs="Calibri"/>
          <w:color w:val="000000"/>
          <w:sz w:val="22"/>
          <w:szCs w:val="22"/>
        </w:rPr>
        <w:t>Aber</w:t>
      </w:r>
      <w:r w:rsidR="00037FFD">
        <w:rPr>
          <w:rFonts w:ascii="Calibri" w:hAnsi="Calibri" w:cs="Calibri"/>
          <w:color w:val="000000"/>
          <w:sz w:val="22"/>
          <w:szCs w:val="22"/>
        </w:rPr>
        <w:t xml:space="preserve"> </w:t>
      </w:r>
      <w:r>
        <w:rPr>
          <w:rFonts w:ascii="Calibri" w:hAnsi="Calibri" w:cs="Calibri"/>
          <w:color w:val="000000"/>
          <w:sz w:val="22"/>
          <w:szCs w:val="22"/>
        </w:rPr>
        <w:t>jeder,</w:t>
      </w:r>
      <w:r w:rsidR="00037FFD">
        <w:rPr>
          <w:rFonts w:ascii="Calibri" w:hAnsi="Calibri" w:cs="Calibri"/>
          <w:color w:val="000000"/>
          <w:sz w:val="22"/>
          <w:szCs w:val="22"/>
        </w:rPr>
        <w:t xml:space="preserve"> </w:t>
      </w:r>
      <w:r>
        <w:rPr>
          <w:rFonts w:ascii="Calibri" w:hAnsi="Calibri" w:cs="Calibri"/>
          <w:color w:val="000000"/>
          <w:sz w:val="22"/>
          <w:szCs w:val="22"/>
        </w:rPr>
        <w:t>der</w:t>
      </w:r>
      <w:r w:rsidR="00037FFD">
        <w:rPr>
          <w:rFonts w:ascii="Calibri" w:hAnsi="Calibri" w:cs="Calibri"/>
          <w:color w:val="000000"/>
          <w:sz w:val="22"/>
          <w:szCs w:val="22"/>
        </w:rPr>
        <w:t xml:space="preserve"> </w:t>
      </w:r>
      <w:r>
        <w:rPr>
          <w:rFonts w:ascii="Calibri" w:hAnsi="Calibri" w:cs="Calibri"/>
          <w:color w:val="000000"/>
          <w:sz w:val="22"/>
          <w:szCs w:val="22"/>
        </w:rPr>
        <w:t>für</w:t>
      </w:r>
      <w:r w:rsidR="00037FFD">
        <w:rPr>
          <w:rFonts w:ascii="Calibri" w:hAnsi="Calibri" w:cs="Calibri"/>
          <w:color w:val="000000"/>
          <w:sz w:val="22"/>
          <w:szCs w:val="22"/>
        </w:rPr>
        <w:t xml:space="preserve"> </w:t>
      </w:r>
      <w:r>
        <w:rPr>
          <w:rFonts w:ascii="Calibri" w:hAnsi="Calibri" w:cs="Calibri"/>
          <w:color w:val="000000"/>
          <w:sz w:val="22"/>
          <w:szCs w:val="22"/>
        </w:rPr>
        <w:t>Jung</w:t>
      </w:r>
      <w:r w:rsidR="00037FFD">
        <w:rPr>
          <w:rFonts w:ascii="Calibri" w:hAnsi="Calibri" w:cs="Calibri"/>
          <w:color w:val="000000"/>
          <w:sz w:val="22"/>
          <w:szCs w:val="22"/>
        </w:rPr>
        <w:t xml:space="preserve"> </w:t>
      </w:r>
      <w:r>
        <w:rPr>
          <w:rFonts w:ascii="Calibri" w:hAnsi="Calibri" w:cs="Calibri"/>
          <w:color w:val="000000"/>
          <w:sz w:val="22"/>
          <w:szCs w:val="22"/>
        </w:rPr>
        <w:t>St.-Peter</w:t>
      </w:r>
      <w:r w:rsidR="00037FFD">
        <w:rPr>
          <w:rFonts w:ascii="Calibri" w:hAnsi="Calibri" w:cs="Calibri"/>
          <w:color w:val="000000"/>
          <w:sz w:val="22"/>
          <w:szCs w:val="22"/>
        </w:rPr>
        <w:t xml:space="preserve"> </w:t>
      </w:r>
      <w:r>
        <w:rPr>
          <w:rFonts w:ascii="Calibri" w:hAnsi="Calibri" w:cs="Calibri"/>
          <w:color w:val="000000"/>
          <w:sz w:val="22"/>
          <w:szCs w:val="22"/>
        </w:rPr>
        <w:t>spendet,</w:t>
      </w:r>
      <w:r w:rsidR="00037FFD">
        <w:rPr>
          <w:rFonts w:ascii="Calibri" w:hAnsi="Calibri" w:cs="Calibri"/>
          <w:color w:val="000000"/>
          <w:sz w:val="22"/>
          <w:szCs w:val="22"/>
        </w:rPr>
        <w:t xml:space="preserve"> </w:t>
      </w:r>
      <w:r>
        <w:rPr>
          <w:rFonts w:ascii="Calibri" w:hAnsi="Calibri" w:cs="Calibri"/>
          <w:color w:val="000000"/>
          <w:sz w:val="22"/>
          <w:szCs w:val="22"/>
        </w:rPr>
        <w:t>macht</w:t>
      </w:r>
      <w:r w:rsidR="00037FFD">
        <w:rPr>
          <w:rFonts w:ascii="Calibri" w:hAnsi="Calibri" w:cs="Calibri"/>
          <w:color w:val="000000"/>
          <w:sz w:val="22"/>
          <w:szCs w:val="22"/>
        </w:rPr>
        <w:t xml:space="preserve"> </w:t>
      </w:r>
      <w:r>
        <w:rPr>
          <w:rFonts w:ascii="Calibri" w:hAnsi="Calibri" w:cs="Calibri"/>
          <w:color w:val="000000"/>
          <w:sz w:val="22"/>
          <w:szCs w:val="22"/>
        </w:rPr>
        <w:t>mir</w:t>
      </w:r>
      <w:r w:rsidR="00037FFD">
        <w:rPr>
          <w:rFonts w:ascii="Calibri" w:hAnsi="Calibri" w:cs="Calibri"/>
          <w:color w:val="000000"/>
          <w:sz w:val="22"/>
          <w:szCs w:val="22"/>
        </w:rPr>
        <w:t xml:space="preserve"> </w:t>
      </w:r>
      <w:r>
        <w:rPr>
          <w:rFonts w:ascii="Calibri" w:hAnsi="Calibri" w:cs="Calibri"/>
          <w:color w:val="000000"/>
          <w:sz w:val="22"/>
          <w:szCs w:val="22"/>
        </w:rPr>
        <w:t>eine</w:t>
      </w:r>
      <w:r w:rsidR="00037FFD">
        <w:rPr>
          <w:rFonts w:ascii="Calibri" w:hAnsi="Calibri" w:cs="Calibri"/>
          <w:color w:val="000000"/>
          <w:sz w:val="22"/>
          <w:szCs w:val="22"/>
        </w:rPr>
        <w:t xml:space="preserve"> </w:t>
      </w:r>
      <w:r>
        <w:rPr>
          <w:rFonts w:ascii="Calibri" w:hAnsi="Calibri" w:cs="Calibri"/>
          <w:color w:val="000000"/>
          <w:sz w:val="22"/>
          <w:szCs w:val="22"/>
        </w:rPr>
        <w:t>persönliche</w:t>
      </w:r>
      <w:r w:rsidR="00037FFD">
        <w:rPr>
          <w:rFonts w:ascii="Calibri" w:hAnsi="Calibri" w:cs="Calibri"/>
          <w:color w:val="000000"/>
          <w:sz w:val="22"/>
          <w:szCs w:val="22"/>
        </w:rPr>
        <w:t xml:space="preserve"> </w:t>
      </w:r>
      <w:r>
        <w:rPr>
          <w:rFonts w:ascii="Calibri" w:hAnsi="Calibri" w:cs="Calibri"/>
          <w:color w:val="000000"/>
          <w:sz w:val="22"/>
          <w:szCs w:val="22"/>
        </w:rPr>
        <w:t>Freude,</w:t>
      </w:r>
      <w:r w:rsidR="00037FFD">
        <w:rPr>
          <w:rFonts w:ascii="Calibri" w:hAnsi="Calibri" w:cs="Calibri"/>
          <w:color w:val="000000"/>
          <w:sz w:val="22"/>
          <w:szCs w:val="22"/>
        </w:rPr>
        <w:t xml:space="preserve"> </w:t>
      </w:r>
      <w:r>
        <w:rPr>
          <w:rFonts w:ascii="Calibri" w:hAnsi="Calibri" w:cs="Calibri"/>
          <w:color w:val="000000"/>
          <w:sz w:val="22"/>
          <w:szCs w:val="22"/>
        </w:rPr>
        <w:t>auch</w:t>
      </w:r>
      <w:r w:rsidR="00037FFD">
        <w:rPr>
          <w:rFonts w:ascii="Calibri" w:hAnsi="Calibri" w:cs="Calibri"/>
          <w:color w:val="000000"/>
          <w:sz w:val="22"/>
          <w:szCs w:val="22"/>
        </w:rPr>
        <w:t xml:space="preserve"> </w:t>
      </w:r>
      <w:r>
        <w:rPr>
          <w:rFonts w:ascii="Calibri" w:hAnsi="Calibri" w:cs="Calibri"/>
          <w:color w:val="000000"/>
          <w:sz w:val="22"/>
          <w:szCs w:val="22"/>
        </w:rPr>
        <w:t>wenn</w:t>
      </w:r>
      <w:r w:rsidR="00037FFD">
        <w:rPr>
          <w:rFonts w:ascii="Calibri" w:hAnsi="Calibri" w:cs="Calibri"/>
          <w:color w:val="000000"/>
          <w:sz w:val="22"/>
          <w:szCs w:val="22"/>
        </w:rPr>
        <w:t xml:space="preserve"> </w:t>
      </w:r>
      <w:r>
        <w:rPr>
          <w:rFonts w:ascii="Calibri" w:hAnsi="Calibri" w:cs="Calibri"/>
          <w:color w:val="000000"/>
          <w:sz w:val="22"/>
          <w:szCs w:val="22"/>
        </w:rPr>
        <w:t>ich</w:t>
      </w:r>
      <w:r w:rsidR="00037FFD">
        <w:rPr>
          <w:rFonts w:ascii="Calibri" w:hAnsi="Calibri" w:cs="Calibri"/>
          <w:color w:val="000000"/>
          <w:sz w:val="22"/>
          <w:szCs w:val="22"/>
        </w:rPr>
        <w:t xml:space="preserve"> </w:t>
      </w:r>
      <w:r>
        <w:rPr>
          <w:rFonts w:ascii="Calibri" w:hAnsi="Calibri" w:cs="Calibri"/>
          <w:color w:val="000000"/>
          <w:sz w:val="22"/>
          <w:szCs w:val="22"/>
        </w:rPr>
        <w:t>es</w:t>
      </w:r>
      <w:r w:rsidR="00037FFD">
        <w:rPr>
          <w:rFonts w:ascii="Calibri" w:hAnsi="Calibri" w:cs="Calibri"/>
          <w:color w:val="000000"/>
          <w:sz w:val="22"/>
          <w:szCs w:val="22"/>
        </w:rPr>
        <w:t xml:space="preserve"> </w:t>
      </w:r>
      <w:r>
        <w:rPr>
          <w:rFonts w:ascii="Calibri" w:hAnsi="Calibri" w:cs="Calibri"/>
          <w:color w:val="000000"/>
          <w:sz w:val="22"/>
          <w:szCs w:val="22"/>
        </w:rPr>
        <w:t>nicht</w:t>
      </w:r>
      <w:r w:rsidR="00037FFD">
        <w:rPr>
          <w:rFonts w:ascii="Calibri" w:hAnsi="Calibri" w:cs="Calibri"/>
          <w:color w:val="000000"/>
          <w:sz w:val="22"/>
          <w:szCs w:val="22"/>
        </w:rPr>
        <w:t xml:space="preserve"> </w:t>
      </w:r>
      <w:r>
        <w:rPr>
          <w:rFonts w:ascii="Calibri" w:hAnsi="Calibri" w:cs="Calibri"/>
          <w:color w:val="000000"/>
          <w:sz w:val="22"/>
          <w:szCs w:val="22"/>
        </w:rPr>
        <w:t>erfahre.</w:t>
      </w:r>
    </w:p>
    <w:p w14:paraId="234909C3" w14:textId="683A2C9F"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w:t>
      </w:r>
      <w:r w:rsidR="00037FFD">
        <w:rPr>
          <w:rFonts w:ascii="Calibri" w:hAnsi="Calibri" w:cs="Calibri"/>
          <w:color w:val="000000"/>
          <w:sz w:val="22"/>
          <w:szCs w:val="22"/>
        </w:rPr>
        <w:t xml:space="preserve"> </w:t>
      </w:r>
      <w:r>
        <w:rPr>
          <w:rFonts w:ascii="Calibri" w:hAnsi="Calibri" w:cs="Calibri"/>
          <w:color w:val="000000"/>
          <w:sz w:val="22"/>
          <w:szCs w:val="22"/>
        </w:rPr>
        <w:t>allen</w:t>
      </w:r>
      <w:r w:rsidR="00037FFD">
        <w:rPr>
          <w:rFonts w:ascii="Calibri" w:hAnsi="Calibri" w:cs="Calibri"/>
          <w:color w:val="000000"/>
          <w:sz w:val="22"/>
          <w:szCs w:val="22"/>
        </w:rPr>
        <w:t xml:space="preserve"> </w:t>
      </w:r>
      <w:r>
        <w:rPr>
          <w:rFonts w:ascii="Calibri" w:hAnsi="Calibri" w:cs="Calibri"/>
          <w:color w:val="000000"/>
          <w:sz w:val="22"/>
          <w:szCs w:val="22"/>
        </w:rPr>
        <w:t>wünsche</w:t>
      </w:r>
      <w:r w:rsidR="00037FFD">
        <w:rPr>
          <w:rFonts w:ascii="Calibri" w:hAnsi="Calibri" w:cs="Calibri"/>
          <w:color w:val="000000"/>
          <w:sz w:val="22"/>
          <w:szCs w:val="22"/>
        </w:rPr>
        <w:t xml:space="preserve"> </w:t>
      </w:r>
      <w:r>
        <w:rPr>
          <w:rFonts w:ascii="Calibri" w:hAnsi="Calibri" w:cs="Calibri"/>
          <w:color w:val="000000"/>
          <w:sz w:val="22"/>
          <w:szCs w:val="22"/>
        </w:rPr>
        <w:t>ich</w:t>
      </w:r>
      <w:r w:rsidR="00037FFD">
        <w:rPr>
          <w:rFonts w:ascii="Calibri" w:hAnsi="Calibri" w:cs="Calibri"/>
          <w:color w:val="000000"/>
          <w:sz w:val="22"/>
          <w:szCs w:val="22"/>
        </w:rPr>
        <w:t xml:space="preserve"> </w:t>
      </w:r>
      <w:r>
        <w:rPr>
          <w:rFonts w:ascii="Calibri" w:hAnsi="Calibri" w:cs="Calibri"/>
          <w:color w:val="000000"/>
          <w:sz w:val="22"/>
          <w:szCs w:val="22"/>
        </w:rPr>
        <w:t>Gottes</w:t>
      </w:r>
      <w:r w:rsidR="00037FFD">
        <w:rPr>
          <w:rFonts w:ascii="Calibri" w:hAnsi="Calibri" w:cs="Calibri"/>
          <w:color w:val="000000"/>
          <w:sz w:val="22"/>
          <w:szCs w:val="22"/>
        </w:rPr>
        <w:t xml:space="preserve"> </w:t>
      </w:r>
      <w:r>
        <w:rPr>
          <w:rFonts w:ascii="Calibri" w:hAnsi="Calibri" w:cs="Calibri"/>
          <w:color w:val="000000"/>
          <w:sz w:val="22"/>
          <w:szCs w:val="22"/>
        </w:rPr>
        <w:t>reichen</w:t>
      </w:r>
      <w:r w:rsidR="00037FFD">
        <w:rPr>
          <w:rFonts w:ascii="Calibri" w:hAnsi="Calibri" w:cs="Calibri"/>
          <w:color w:val="000000"/>
          <w:sz w:val="22"/>
          <w:szCs w:val="22"/>
        </w:rPr>
        <w:t xml:space="preserve"> </w:t>
      </w:r>
      <w:r>
        <w:rPr>
          <w:rFonts w:ascii="Calibri" w:hAnsi="Calibri" w:cs="Calibri"/>
          <w:color w:val="000000"/>
          <w:sz w:val="22"/>
          <w:szCs w:val="22"/>
        </w:rPr>
        <w:t>Segen.</w:t>
      </w:r>
    </w:p>
    <w:p w14:paraId="440836C9" w14:textId="7C526C69"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Andreas</w:t>
      </w:r>
      <w:r w:rsidR="00037FFD">
        <w:rPr>
          <w:rFonts w:eastAsia="Times New Roman"/>
          <w:color w:val="000000"/>
          <w:szCs w:val="24"/>
          <w:lang w:eastAsia="de-DE"/>
        </w:rPr>
        <w:t xml:space="preserve"> </w:t>
      </w:r>
      <w:r w:rsidRPr="00D5498D">
        <w:rPr>
          <w:rFonts w:eastAsia="Times New Roman"/>
          <w:color w:val="000000"/>
          <w:szCs w:val="24"/>
          <w:lang w:eastAsia="de-DE"/>
        </w:rPr>
        <w:t>Janssen</w:t>
      </w:r>
      <w:r w:rsidR="00037FFD">
        <w:rPr>
          <w:rFonts w:eastAsia="Times New Roman"/>
          <w:color w:val="000000"/>
          <w:szCs w:val="24"/>
          <w:lang w:eastAsia="de-DE"/>
        </w:rPr>
        <w:t xml:space="preserve"> </w:t>
      </w:r>
      <w:r w:rsidRPr="00D5498D">
        <w:rPr>
          <w:rFonts w:eastAsia="Times New Roman"/>
          <w:color w:val="000000"/>
          <w:szCs w:val="24"/>
          <w:lang w:eastAsia="de-DE"/>
        </w:rPr>
        <w:br/>
        <w:t>Im</w:t>
      </w:r>
      <w:r w:rsidR="00037FFD">
        <w:rPr>
          <w:rFonts w:eastAsia="Times New Roman"/>
          <w:color w:val="000000"/>
          <w:szCs w:val="24"/>
          <w:lang w:eastAsia="de-DE"/>
        </w:rPr>
        <w:t xml:space="preserve"> </w:t>
      </w:r>
      <w:r w:rsidRPr="00D5498D">
        <w:rPr>
          <w:rFonts w:eastAsia="Times New Roman"/>
          <w:color w:val="000000"/>
          <w:szCs w:val="24"/>
          <w:lang w:eastAsia="de-DE"/>
        </w:rPr>
        <w:t>Kreuzgewann</w:t>
      </w:r>
      <w:r w:rsidR="00037FFD">
        <w:rPr>
          <w:rFonts w:eastAsia="Times New Roman"/>
          <w:color w:val="000000"/>
          <w:szCs w:val="24"/>
          <w:lang w:eastAsia="de-DE"/>
        </w:rPr>
        <w:t xml:space="preserve"> </w:t>
      </w:r>
      <w:r w:rsidRPr="00D5498D">
        <w:rPr>
          <w:rFonts w:eastAsia="Times New Roman"/>
          <w:color w:val="000000"/>
          <w:szCs w:val="24"/>
          <w:lang w:eastAsia="de-DE"/>
        </w:rPr>
        <w:t>4</w:t>
      </w:r>
      <w:r w:rsidR="00037FFD">
        <w:rPr>
          <w:rFonts w:eastAsia="Times New Roman"/>
          <w:color w:val="000000"/>
          <w:szCs w:val="24"/>
          <w:lang w:eastAsia="de-DE"/>
        </w:rPr>
        <w:t xml:space="preserve"> </w:t>
      </w:r>
      <w:r w:rsidRPr="00D5498D">
        <w:rPr>
          <w:rFonts w:eastAsia="Times New Roman"/>
          <w:color w:val="000000"/>
          <w:szCs w:val="24"/>
          <w:lang w:eastAsia="de-DE"/>
        </w:rPr>
        <w:br/>
        <w:t>69181</w:t>
      </w:r>
      <w:r w:rsidR="00037FFD">
        <w:rPr>
          <w:rFonts w:eastAsia="Times New Roman"/>
          <w:color w:val="000000"/>
          <w:szCs w:val="24"/>
          <w:lang w:eastAsia="de-DE"/>
        </w:rPr>
        <w:t xml:space="preserve"> </w:t>
      </w:r>
      <w:r w:rsidRPr="00D5498D">
        <w:rPr>
          <w:rFonts w:eastAsia="Times New Roman"/>
          <w:color w:val="000000"/>
          <w:szCs w:val="24"/>
          <w:lang w:eastAsia="de-DE"/>
        </w:rPr>
        <w:t>Leimen</w:t>
      </w:r>
    </w:p>
    <w:p w14:paraId="0A2A98A9" w14:textId="5763E463"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Natürlich</w:t>
      </w:r>
      <w:r w:rsidR="00037FFD">
        <w:rPr>
          <w:rFonts w:eastAsia="Times New Roman"/>
          <w:color w:val="000000"/>
          <w:szCs w:val="24"/>
          <w:lang w:eastAsia="de-DE"/>
        </w:rPr>
        <w:t xml:space="preserve"> </w:t>
      </w:r>
      <w:r w:rsidRPr="00D5498D">
        <w:rPr>
          <w:rFonts w:eastAsia="Times New Roman"/>
          <w:color w:val="000000"/>
          <w:szCs w:val="24"/>
          <w:lang w:eastAsia="de-DE"/>
        </w:rPr>
        <w:t>suche</w:t>
      </w:r>
      <w:r w:rsidR="00037FFD">
        <w:rPr>
          <w:rFonts w:eastAsia="Times New Roman"/>
          <w:color w:val="000000"/>
          <w:szCs w:val="24"/>
          <w:lang w:eastAsia="de-DE"/>
        </w:rPr>
        <w:t xml:space="preserve"> </w:t>
      </w:r>
      <w:r w:rsidRPr="00D5498D">
        <w:rPr>
          <w:rFonts w:eastAsia="Times New Roman"/>
          <w:color w:val="000000"/>
          <w:szCs w:val="24"/>
          <w:lang w:eastAsia="de-DE"/>
        </w:rPr>
        <w:t>ich</w:t>
      </w:r>
      <w:r w:rsidR="00037FFD">
        <w:rPr>
          <w:rFonts w:eastAsia="Times New Roman"/>
          <w:color w:val="000000"/>
          <w:szCs w:val="24"/>
          <w:lang w:eastAsia="de-DE"/>
        </w:rPr>
        <w:t xml:space="preserve"> </w:t>
      </w:r>
      <w:r w:rsidRPr="00D5498D">
        <w:rPr>
          <w:rFonts w:eastAsia="Times New Roman"/>
          <w:color w:val="000000"/>
          <w:szCs w:val="24"/>
          <w:lang w:eastAsia="de-DE"/>
        </w:rPr>
        <w:t>immer</w:t>
      </w:r>
      <w:r w:rsidR="00037FFD">
        <w:rPr>
          <w:rFonts w:eastAsia="Times New Roman"/>
          <w:color w:val="000000"/>
          <w:szCs w:val="24"/>
          <w:lang w:eastAsia="de-DE"/>
        </w:rPr>
        <w:t xml:space="preserve"> </w:t>
      </w:r>
      <w:r w:rsidRPr="00D5498D">
        <w:rPr>
          <w:rFonts w:eastAsia="Times New Roman"/>
          <w:color w:val="000000"/>
          <w:szCs w:val="24"/>
          <w:lang w:eastAsia="de-DE"/>
        </w:rPr>
        <w:t>noch</w:t>
      </w:r>
      <w:r w:rsidR="00037FFD">
        <w:rPr>
          <w:rFonts w:eastAsia="Times New Roman"/>
          <w:color w:val="000000"/>
          <w:szCs w:val="24"/>
          <w:lang w:eastAsia="de-DE"/>
        </w:rPr>
        <w:t xml:space="preserve"> </w:t>
      </w:r>
      <w:r w:rsidRPr="00D5498D">
        <w:rPr>
          <w:rFonts w:eastAsia="Times New Roman"/>
          <w:color w:val="000000"/>
          <w:szCs w:val="24"/>
          <w:lang w:eastAsia="de-DE"/>
        </w:rPr>
        <w:t>Leute,</w:t>
      </w:r>
      <w:r w:rsidR="00037FFD">
        <w:rPr>
          <w:rFonts w:eastAsia="Times New Roman"/>
          <w:color w:val="000000"/>
          <w:szCs w:val="24"/>
          <w:lang w:eastAsia="de-DE"/>
        </w:rPr>
        <w:t xml:space="preserve"> </w:t>
      </w:r>
      <w:r w:rsidRPr="00D5498D">
        <w:rPr>
          <w:rFonts w:eastAsia="Times New Roman"/>
          <w:color w:val="000000"/>
          <w:szCs w:val="24"/>
          <w:lang w:eastAsia="de-DE"/>
        </w:rPr>
        <w:t>die</w:t>
      </w:r>
      <w:r w:rsidR="00037FFD">
        <w:rPr>
          <w:rFonts w:eastAsia="Times New Roman"/>
          <w:color w:val="000000"/>
          <w:szCs w:val="24"/>
          <w:lang w:eastAsia="de-DE"/>
        </w:rPr>
        <w:t xml:space="preserve"> </w:t>
      </w:r>
      <w:r w:rsidRPr="00D5498D">
        <w:rPr>
          <w:rFonts w:eastAsia="Times New Roman"/>
          <w:color w:val="000000"/>
          <w:szCs w:val="24"/>
          <w:lang w:eastAsia="de-DE"/>
        </w:rPr>
        <w:t>Zeit</w:t>
      </w:r>
      <w:r w:rsidR="00037FFD">
        <w:rPr>
          <w:rFonts w:eastAsia="Times New Roman"/>
          <w:color w:val="000000"/>
          <w:szCs w:val="24"/>
          <w:lang w:eastAsia="de-DE"/>
        </w:rPr>
        <w:t xml:space="preserve"> </w:t>
      </w:r>
      <w:r w:rsidRPr="00D5498D">
        <w:rPr>
          <w:rFonts w:eastAsia="Times New Roman"/>
          <w:color w:val="000000"/>
          <w:szCs w:val="24"/>
          <w:lang w:eastAsia="de-DE"/>
        </w:rPr>
        <w:t>und</w:t>
      </w:r>
      <w:r w:rsidR="00037FFD">
        <w:rPr>
          <w:rFonts w:eastAsia="Times New Roman"/>
          <w:color w:val="000000"/>
          <w:szCs w:val="24"/>
          <w:lang w:eastAsia="de-DE"/>
        </w:rPr>
        <w:t xml:space="preserve"> </w:t>
      </w:r>
      <w:r w:rsidRPr="00D5498D">
        <w:rPr>
          <w:rFonts w:eastAsia="Times New Roman"/>
          <w:color w:val="000000"/>
          <w:szCs w:val="24"/>
          <w:lang w:eastAsia="de-DE"/>
        </w:rPr>
        <w:t>Lust</w:t>
      </w:r>
      <w:r w:rsidR="00037FFD">
        <w:rPr>
          <w:rFonts w:eastAsia="Times New Roman"/>
          <w:color w:val="000000"/>
          <w:szCs w:val="24"/>
          <w:lang w:eastAsia="de-DE"/>
        </w:rPr>
        <w:t xml:space="preserve"> </w:t>
      </w:r>
      <w:r w:rsidRPr="00D5498D">
        <w:rPr>
          <w:rFonts w:eastAsia="Times New Roman"/>
          <w:color w:val="000000"/>
          <w:szCs w:val="24"/>
          <w:lang w:eastAsia="de-DE"/>
        </w:rPr>
        <w:t>haben,</w:t>
      </w:r>
      <w:r w:rsidR="00037FFD">
        <w:rPr>
          <w:rFonts w:eastAsia="Times New Roman"/>
          <w:color w:val="000000"/>
          <w:szCs w:val="24"/>
          <w:lang w:eastAsia="de-DE"/>
        </w:rPr>
        <w:t xml:space="preserve"> </w:t>
      </w:r>
      <w:r w:rsidRPr="00D5498D">
        <w:rPr>
          <w:rFonts w:eastAsia="Times New Roman"/>
          <w:color w:val="000000"/>
          <w:szCs w:val="24"/>
          <w:lang w:eastAsia="de-DE"/>
        </w:rPr>
        <w:t>mitzuarbeiten</w:t>
      </w:r>
      <w:r w:rsidR="00037FFD">
        <w:rPr>
          <w:rFonts w:eastAsia="Times New Roman"/>
          <w:color w:val="000000"/>
          <w:szCs w:val="24"/>
          <w:lang w:eastAsia="de-DE"/>
        </w:rPr>
        <w:t xml:space="preserve"> </w:t>
      </w:r>
      <w:r w:rsidRPr="00D5498D">
        <w:rPr>
          <w:rFonts w:eastAsia="Times New Roman"/>
          <w:color w:val="000000"/>
          <w:szCs w:val="24"/>
          <w:lang w:eastAsia="de-DE"/>
        </w:rPr>
        <w:t>-</w:t>
      </w:r>
      <w:r w:rsidR="00037FFD">
        <w:rPr>
          <w:rFonts w:eastAsia="Times New Roman"/>
          <w:color w:val="000000"/>
          <w:szCs w:val="24"/>
          <w:lang w:eastAsia="de-DE"/>
        </w:rPr>
        <w:t xml:space="preserve"> </w:t>
      </w:r>
      <w:r w:rsidRPr="00D5498D">
        <w:rPr>
          <w:rFonts w:eastAsia="Times New Roman"/>
          <w:color w:val="000000"/>
          <w:szCs w:val="24"/>
          <w:lang w:eastAsia="de-DE"/>
        </w:rPr>
        <w:t>wer</w:t>
      </w:r>
      <w:r w:rsidR="00037FFD">
        <w:rPr>
          <w:rFonts w:eastAsia="Times New Roman"/>
          <w:color w:val="000000"/>
          <w:szCs w:val="24"/>
          <w:lang w:eastAsia="de-DE"/>
        </w:rPr>
        <w:t xml:space="preserve"> </w:t>
      </w:r>
      <w:r w:rsidRPr="00D5498D">
        <w:rPr>
          <w:rFonts w:eastAsia="Times New Roman"/>
          <w:color w:val="000000"/>
          <w:szCs w:val="24"/>
          <w:lang w:eastAsia="de-DE"/>
        </w:rPr>
        <w:t>also</w:t>
      </w:r>
      <w:r w:rsidR="00037FFD">
        <w:rPr>
          <w:rFonts w:eastAsia="Times New Roman"/>
          <w:color w:val="000000"/>
          <w:szCs w:val="24"/>
          <w:lang w:eastAsia="de-DE"/>
        </w:rPr>
        <w:t xml:space="preserve"> </w:t>
      </w:r>
      <w:r w:rsidRPr="00D5498D">
        <w:rPr>
          <w:rFonts w:eastAsia="Times New Roman"/>
          <w:color w:val="000000"/>
          <w:szCs w:val="24"/>
          <w:lang w:eastAsia="de-DE"/>
        </w:rPr>
        <w:t>Interesse</w:t>
      </w:r>
      <w:r w:rsidR="00037FFD">
        <w:rPr>
          <w:rFonts w:eastAsia="Times New Roman"/>
          <w:color w:val="000000"/>
          <w:szCs w:val="24"/>
          <w:lang w:eastAsia="de-DE"/>
        </w:rPr>
        <w:t xml:space="preserve"> </w:t>
      </w:r>
      <w:r w:rsidRPr="00D5498D">
        <w:rPr>
          <w:rFonts w:eastAsia="Times New Roman"/>
          <w:color w:val="000000"/>
          <w:szCs w:val="24"/>
          <w:lang w:eastAsia="de-DE"/>
        </w:rPr>
        <w:t>hat,</w:t>
      </w:r>
      <w:r w:rsidR="00037FFD">
        <w:rPr>
          <w:rFonts w:eastAsia="Times New Roman"/>
          <w:color w:val="000000"/>
          <w:szCs w:val="24"/>
          <w:lang w:eastAsia="de-DE"/>
        </w:rPr>
        <w:t xml:space="preserve"> </w:t>
      </w:r>
      <w:r w:rsidRPr="00D5498D">
        <w:rPr>
          <w:rFonts w:eastAsia="Times New Roman"/>
          <w:color w:val="000000"/>
          <w:szCs w:val="24"/>
          <w:lang w:eastAsia="de-DE"/>
        </w:rPr>
        <w:t>melde</w:t>
      </w:r>
      <w:r w:rsidR="00037FFD">
        <w:rPr>
          <w:rFonts w:eastAsia="Times New Roman"/>
          <w:color w:val="000000"/>
          <w:szCs w:val="24"/>
          <w:lang w:eastAsia="de-DE"/>
        </w:rPr>
        <w:t xml:space="preserve"> </w:t>
      </w:r>
      <w:r w:rsidRPr="00D5498D">
        <w:rPr>
          <w:rFonts w:eastAsia="Times New Roman"/>
          <w:color w:val="000000"/>
          <w:szCs w:val="24"/>
          <w:lang w:eastAsia="de-DE"/>
        </w:rPr>
        <w:t>sich</w:t>
      </w:r>
      <w:r w:rsidR="00037FFD">
        <w:rPr>
          <w:rFonts w:eastAsia="Times New Roman"/>
          <w:color w:val="000000"/>
          <w:szCs w:val="24"/>
          <w:lang w:eastAsia="de-DE"/>
        </w:rPr>
        <w:t xml:space="preserve"> </w:t>
      </w:r>
      <w:r w:rsidRPr="00D5498D">
        <w:rPr>
          <w:rFonts w:eastAsia="Times New Roman"/>
          <w:color w:val="000000"/>
          <w:szCs w:val="24"/>
          <w:lang w:eastAsia="de-DE"/>
        </w:rPr>
        <w:t>bitte.</w:t>
      </w:r>
      <w:r w:rsidR="00037FFD">
        <w:rPr>
          <w:rFonts w:eastAsia="Times New Roman"/>
          <w:color w:val="000000"/>
          <w:szCs w:val="24"/>
          <w:lang w:eastAsia="de-DE"/>
        </w:rPr>
        <w:t xml:space="preserve"> </w:t>
      </w:r>
      <w:r w:rsidRPr="00D5498D">
        <w:rPr>
          <w:rFonts w:eastAsia="Times New Roman"/>
          <w:color w:val="000000"/>
          <w:szCs w:val="24"/>
          <w:lang w:eastAsia="de-DE"/>
        </w:rPr>
        <w:t>Meine</w:t>
      </w:r>
      <w:r w:rsidR="00037FFD">
        <w:rPr>
          <w:rFonts w:eastAsia="Times New Roman"/>
          <w:color w:val="000000"/>
          <w:szCs w:val="24"/>
          <w:lang w:eastAsia="de-DE"/>
        </w:rPr>
        <w:t xml:space="preserve"> </w:t>
      </w:r>
      <w:r w:rsidRPr="00D5498D">
        <w:rPr>
          <w:rFonts w:eastAsia="Times New Roman"/>
          <w:color w:val="000000"/>
          <w:szCs w:val="24"/>
          <w:lang w:eastAsia="de-DE"/>
        </w:rPr>
        <w:t>Email-Adresse</w:t>
      </w:r>
      <w:r w:rsidR="00037FFD">
        <w:rPr>
          <w:rFonts w:eastAsia="Times New Roman"/>
          <w:color w:val="000000"/>
          <w:szCs w:val="24"/>
          <w:lang w:eastAsia="de-DE"/>
        </w:rPr>
        <w:t xml:space="preserve"> </w:t>
      </w:r>
      <w:r w:rsidRPr="00D5498D">
        <w:rPr>
          <w:rFonts w:eastAsia="Times New Roman"/>
          <w:color w:val="000000"/>
          <w:szCs w:val="24"/>
          <w:lang w:eastAsia="de-DE"/>
        </w:rPr>
        <w:t>ist:</w:t>
      </w:r>
      <w:r w:rsidR="00037FFD">
        <w:rPr>
          <w:rFonts w:eastAsia="Times New Roman"/>
          <w:color w:val="000000"/>
          <w:szCs w:val="24"/>
          <w:lang w:eastAsia="de-DE"/>
        </w:rPr>
        <w:t xml:space="preserve">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w:t>
      </w:r>
      <w:r w:rsidR="00037FFD">
        <w:rPr>
          <w:rFonts w:eastAsia="Times New Roman"/>
          <w:color w:val="000000"/>
          <w:szCs w:val="24"/>
          <w:lang w:eastAsia="de-DE"/>
        </w:rPr>
        <w:t xml:space="preserve"> </w:t>
      </w:r>
      <w:r>
        <w:rPr>
          <w:rFonts w:eastAsia="Times New Roman"/>
          <w:color w:val="000000"/>
          <w:szCs w:val="24"/>
          <w:lang w:eastAsia="de-DE"/>
        </w:rPr>
        <w:t>Insbesondere</w:t>
      </w:r>
      <w:r w:rsidR="00037FFD">
        <w:rPr>
          <w:rFonts w:eastAsia="Times New Roman"/>
          <w:color w:val="000000"/>
          <w:szCs w:val="24"/>
          <w:lang w:eastAsia="de-DE"/>
        </w:rPr>
        <w:t xml:space="preserve"> </w:t>
      </w:r>
      <w:r>
        <w:rPr>
          <w:rFonts w:eastAsia="Times New Roman"/>
          <w:color w:val="000000"/>
          <w:szCs w:val="24"/>
          <w:lang w:eastAsia="de-DE"/>
        </w:rPr>
        <w:t>suche</w:t>
      </w:r>
      <w:r w:rsidR="00037FFD">
        <w:rPr>
          <w:rFonts w:eastAsia="Times New Roman"/>
          <w:color w:val="000000"/>
          <w:szCs w:val="24"/>
          <w:lang w:eastAsia="de-DE"/>
        </w:rPr>
        <w:t xml:space="preserve"> </w:t>
      </w:r>
      <w:r>
        <w:rPr>
          <w:rFonts w:eastAsia="Times New Roman"/>
          <w:color w:val="000000"/>
          <w:szCs w:val="24"/>
          <w:lang w:eastAsia="de-DE"/>
        </w:rPr>
        <w:t>ich</w:t>
      </w:r>
      <w:r w:rsidR="00037FFD">
        <w:rPr>
          <w:rFonts w:eastAsia="Times New Roman"/>
          <w:color w:val="000000"/>
          <w:szCs w:val="24"/>
          <w:lang w:eastAsia="de-DE"/>
        </w:rPr>
        <w:t xml:space="preserve"> </w:t>
      </w:r>
      <w:r>
        <w:rPr>
          <w:rFonts w:eastAsia="Times New Roman"/>
          <w:color w:val="000000"/>
          <w:szCs w:val="24"/>
          <w:lang w:eastAsia="de-DE"/>
        </w:rPr>
        <w:t>Leute,</w:t>
      </w:r>
      <w:r w:rsidR="00037FFD">
        <w:rPr>
          <w:rFonts w:eastAsia="Times New Roman"/>
          <w:color w:val="000000"/>
          <w:szCs w:val="24"/>
          <w:lang w:eastAsia="de-DE"/>
        </w:rPr>
        <w:t xml:space="preserve"> </w:t>
      </w:r>
      <w:r>
        <w:rPr>
          <w:rFonts w:eastAsia="Times New Roman"/>
          <w:color w:val="000000"/>
          <w:szCs w:val="24"/>
          <w:lang w:eastAsia="de-DE"/>
        </w:rPr>
        <w:t>die</w:t>
      </w:r>
      <w:r w:rsidR="00037FFD">
        <w:rPr>
          <w:rFonts w:eastAsia="Times New Roman"/>
          <w:color w:val="000000"/>
          <w:szCs w:val="24"/>
          <w:lang w:eastAsia="de-DE"/>
        </w:rPr>
        <w:t xml:space="preserve"> </w:t>
      </w:r>
      <w:r>
        <w:rPr>
          <w:rFonts w:eastAsia="Times New Roman"/>
          <w:color w:val="000000"/>
          <w:szCs w:val="24"/>
          <w:lang w:eastAsia="de-DE"/>
        </w:rPr>
        <w:t>Texte</w:t>
      </w:r>
      <w:r w:rsidR="00037FFD">
        <w:rPr>
          <w:rFonts w:eastAsia="Times New Roman"/>
          <w:color w:val="000000"/>
          <w:szCs w:val="24"/>
          <w:lang w:eastAsia="de-DE"/>
        </w:rPr>
        <w:t xml:space="preserve"> </w:t>
      </w:r>
      <w:r>
        <w:rPr>
          <w:rFonts w:eastAsia="Times New Roman"/>
          <w:color w:val="000000"/>
          <w:szCs w:val="24"/>
          <w:lang w:eastAsia="de-DE"/>
        </w:rPr>
        <w:t>abschreiben</w:t>
      </w:r>
      <w:r w:rsidR="00037FFD">
        <w:rPr>
          <w:rFonts w:eastAsia="Times New Roman"/>
          <w:color w:val="000000"/>
          <w:szCs w:val="24"/>
          <w:lang w:eastAsia="de-DE"/>
        </w:rPr>
        <w:t xml:space="preserve"> </w:t>
      </w:r>
      <w:r>
        <w:rPr>
          <w:rFonts w:eastAsia="Times New Roman"/>
          <w:color w:val="000000"/>
          <w:szCs w:val="24"/>
          <w:lang w:eastAsia="de-DE"/>
        </w:rPr>
        <w:t>möchten,</w:t>
      </w:r>
      <w:r w:rsidR="00037FFD">
        <w:rPr>
          <w:rFonts w:eastAsia="Times New Roman"/>
          <w:color w:val="000000"/>
          <w:szCs w:val="24"/>
          <w:lang w:eastAsia="de-DE"/>
        </w:rPr>
        <w:t xml:space="preserve"> </w:t>
      </w:r>
      <w:r>
        <w:rPr>
          <w:rFonts w:eastAsia="Times New Roman"/>
          <w:color w:val="000000"/>
          <w:szCs w:val="24"/>
          <w:lang w:eastAsia="de-DE"/>
        </w:rPr>
        <w:t>bestehende</w:t>
      </w:r>
      <w:r w:rsidR="00037FFD">
        <w:rPr>
          <w:rFonts w:eastAsia="Times New Roman"/>
          <w:color w:val="000000"/>
          <w:szCs w:val="24"/>
          <w:lang w:eastAsia="de-DE"/>
        </w:rPr>
        <w:t xml:space="preserve"> </w:t>
      </w:r>
      <w:r>
        <w:rPr>
          <w:rFonts w:eastAsia="Times New Roman"/>
          <w:color w:val="000000"/>
          <w:szCs w:val="24"/>
          <w:lang w:eastAsia="de-DE"/>
        </w:rPr>
        <w:t>Texte</w:t>
      </w:r>
      <w:r w:rsidR="00037FFD">
        <w:rPr>
          <w:rFonts w:eastAsia="Times New Roman"/>
          <w:color w:val="000000"/>
          <w:szCs w:val="24"/>
          <w:lang w:eastAsia="de-DE"/>
        </w:rPr>
        <w:t xml:space="preserve"> </w:t>
      </w:r>
      <w:r>
        <w:rPr>
          <w:rFonts w:eastAsia="Times New Roman"/>
          <w:color w:val="000000"/>
          <w:szCs w:val="24"/>
          <w:lang w:eastAsia="de-DE"/>
        </w:rPr>
        <w:t>korrigieren</w:t>
      </w:r>
      <w:r w:rsidR="00037FFD">
        <w:rPr>
          <w:rFonts w:eastAsia="Times New Roman"/>
          <w:color w:val="000000"/>
          <w:szCs w:val="24"/>
          <w:lang w:eastAsia="de-DE"/>
        </w:rPr>
        <w:t xml:space="preserve"> </w:t>
      </w:r>
      <w:r>
        <w:rPr>
          <w:rFonts w:eastAsia="Times New Roman"/>
          <w:color w:val="000000"/>
          <w:szCs w:val="24"/>
          <w:lang w:eastAsia="de-DE"/>
        </w:rPr>
        <w:t>oder</w:t>
      </w:r>
      <w:r w:rsidR="00037FFD">
        <w:rPr>
          <w:rFonts w:eastAsia="Times New Roman"/>
          <w:color w:val="000000"/>
          <w:szCs w:val="24"/>
          <w:lang w:eastAsia="de-DE"/>
        </w:rPr>
        <w:t xml:space="preserve"> </w:t>
      </w:r>
      <w:r>
        <w:rPr>
          <w:rFonts w:eastAsia="Times New Roman"/>
          <w:color w:val="000000"/>
          <w:szCs w:val="24"/>
          <w:lang w:eastAsia="de-DE"/>
        </w:rPr>
        <w:t>sprachlich</w:t>
      </w:r>
      <w:r w:rsidR="00037FFD">
        <w:rPr>
          <w:rFonts w:eastAsia="Times New Roman"/>
          <w:color w:val="000000"/>
          <w:szCs w:val="24"/>
          <w:lang w:eastAsia="de-DE"/>
        </w:rPr>
        <w:t xml:space="preserve"> </w:t>
      </w:r>
      <w:r>
        <w:rPr>
          <w:rFonts w:eastAsia="Times New Roman"/>
          <w:color w:val="000000"/>
          <w:szCs w:val="24"/>
          <w:lang w:eastAsia="de-DE"/>
        </w:rPr>
        <w:t>überarbeiten</w:t>
      </w:r>
      <w:r w:rsidR="00037FFD">
        <w:rPr>
          <w:rFonts w:eastAsia="Times New Roman"/>
          <w:color w:val="000000"/>
          <w:szCs w:val="24"/>
          <w:lang w:eastAsia="de-DE"/>
        </w:rPr>
        <w:t xml:space="preserve"> </w:t>
      </w:r>
      <w:r>
        <w:rPr>
          <w:rFonts w:eastAsia="Times New Roman"/>
          <w:color w:val="000000"/>
          <w:szCs w:val="24"/>
          <w:lang w:eastAsia="de-DE"/>
        </w:rPr>
        <w:t>möchten</w:t>
      </w:r>
      <w:r w:rsidR="00037FFD">
        <w:rPr>
          <w:rFonts w:eastAsia="Times New Roman"/>
          <w:color w:val="000000"/>
          <w:szCs w:val="24"/>
          <w:lang w:eastAsia="de-DE"/>
        </w:rPr>
        <w:t xml:space="preserve"> </w:t>
      </w:r>
      <w:r>
        <w:rPr>
          <w:rFonts w:eastAsia="Times New Roman"/>
          <w:color w:val="000000"/>
          <w:szCs w:val="24"/>
          <w:lang w:eastAsia="de-DE"/>
        </w:rPr>
        <w:t>oder</w:t>
      </w:r>
      <w:r w:rsidR="00037FFD">
        <w:rPr>
          <w:rFonts w:eastAsia="Times New Roman"/>
          <w:color w:val="000000"/>
          <w:szCs w:val="24"/>
          <w:lang w:eastAsia="de-DE"/>
        </w:rPr>
        <w:t xml:space="preserve"> </w:t>
      </w:r>
      <w:r>
        <w:rPr>
          <w:rFonts w:eastAsia="Times New Roman"/>
          <w:color w:val="000000"/>
          <w:szCs w:val="24"/>
          <w:lang w:eastAsia="de-DE"/>
        </w:rPr>
        <w:t>die</w:t>
      </w:r>
      <w:r w:rsidR="00037FFD">
        <w:rPr>
          <w:rFonts w:eastAsia="Times New Roman"/>
          <w:color w:val="000000"/>
          <w:szCs w:val="24"/>
          <w:lang w:eastAsia="de-DE"/>
        </w:rPr>
        <w:t xml:space="preserve"> </w:t>
      </w:r>
      <w:r>
        <w:rPr>
          <w:rFonts w:eastAsia="Times New Roman"/>
          <w:color w:val="000000"/>
          <w:szCs w:val="24"/>
          <w:lang w:eastAsia="de-DE"/>
        </w:rPr>
        <w:t>Programmierkenntnisse</w:t>
      </w:r>
      <w:r w:rsidR="00037FFD">
        <w:rPr>
          <w:rFonts w:eastAsia="Times New Roman"/>
          <w:color w:val="000000"/>
          <w:szCs w:val="24"/>
          <w:lang w:eastAsia="de-DE"/>
        </w:rPr>
        <w:t xml:space="preserve"> </w:t>
      </w:r>
      <w:r>
        <w:rPr>
          <w:rFonts w:eastAsia="Times New Roman"/>
          <w:color w:val="000000"/>
          <w:szCs w:val="24"/>
          <w:lang w:eastAsia="de-DE"/>
        </w:rPr>
        <w:t>haben</w:t>
      </w:r>
      <w:r w:rsidR="00037FFD">
        <w:rPr>
          <w:rFonts w:eastAsia="Times New Roman"/>
          <w:color w:val="000000"/>
          <w:szCs w:val="24"/>
          <w:lang w:eastAsia="de-DE"/>
        </w:rPr>
        <w:t xml:space="preserve"> </w:t>
      </w:r>
      <w:r>
        <w:rPr>
          <w:rFonts w:eastAsia="Times New Roman"/>
          <w:color w:val="000000"/>
          <w:szCs w:val="24"/>
          <w:lang w:eastAsia="de-DE"/>
        </w:rPr>
        <w:t>und</w:t>
      </w:r>
      <w:r w:rsidR="00037FFD">
        <w:rPr>
          <w:rFonts w:eastAsia="Times New Roman"/>
          <w:color w:val="000000"/>
          <w:szCs w:val="24"/>
          <w:lang w:eastAsia="de-DE"/>
        </w:rPr>
        <w:t xml:space="preserve"> </w:t>
      </w:r>
      <w:r>
        <w:rPr>
          <w:rFonts w:eastAsia="Times New Roman"/>
          <w:color w:val="000000"/>
          <w:szCs w:val="24"/>
          <w:lang w:eastAsia="de-DE"/>
        </w:rPr>
        <w:t>das</w:t>
      </w:r>
      <w:r w:rsidR="00037FFD">
        <w:rPr>
          <w:rFonts w:eastAsia="Times New Roman"/>
          <w:color w:val="000000"/>
          <w:szCs w:val="24"/>
          <w:lang w:eastAsia="de-DE"/>
        </w:rPr>
        <w:t xml:space="preserve"> </w:t>
      </w:r>
      <w:r>
        <w:rPr>
          <w:rFonts w:eastAsia="Times New Roman"/>
          <w:color w:val="000000"/>
          <w:szCs w:val="24"/>
          <w:lang w:eastAsia="de-DE"/>
        </w:rPr>
        <w:t>Design</w:t>
      </w:r>
      <w:r w:rsidR="00037FFD">
        <w:rPr>
          <w:rFonts w:eastAsia="Times New Roman"/>
          <w:color w:val="000000"/>
          <w:szCs w:val="24"/>
          <w:lang w:eastAsia="de-DE"/>
        </w:rPr>
        <w:t xml:space="preserve"> </w:t>
      </w:r>
      <w:r>
        <w:rPr>
          <w:rFonts w:eastAsia="Times New Roman"/>
          <w:color w:val="000000"/>
          <w:szCs w:val="24"/>
          <w:lang w:eastAsia="de-DE"/>
        </w:rPr>
        <w:t>der</w:t>
      </w:r>
      <w:r w:rsidR="00037FFD">
        <w:rPr>
          <w:rFonts w:eastAsia="Times New Roman"/>
          <w:color w:val="000000"/>
          <w:szCs w:val="24"/>
          <w:lang w:eastAsia="de-DE"/>
        </w:rPr>
        <w:t xml:space="preserve"> </w:t>
      </w:r>
      <w:r>
        <w:rPr>
          <w:rFonts w:eastAsia="Times New Roman"/>
          <w:color w:val="000000"/>
          <w:szCs w:val="24"/>
          <w:lang w:eastAsia="de-DE"/>
        </w:rPr>
        <w:t>Glaubensstimme</w:t>
      </w:r>
      <w:r w:rsidR="00037FFD">
        <w:rPr>
          <w:rFonts w:eastAsia="Times New Roman"/>
          <w:color w:val="000000"/>
          <w:szCs w:val="24"/>
          <w:lang w:eastAsia="de-DE"/>
        </w:rPr>
        <w:t xml:space="preserve"> </w:t>
      </w:r>
      <w:r>
        <w:rPr>
          <w:rFonts w:eastAsia="Times New Roman"/>
          <w:color w:val="000000"/>
          <w:szCs w:val="24"/>
          <w:lang w:eastAsia="de-DE"/>
        </w:rPr>
        <w:t>verschönern</w:t>
      </w:r>
      <w:r w:rsidR="00037FFD">
        <w:rPr>
          <w:rFonts w:eastAsia="Times New Roman"/>
          <w:color w:val="000000"/>
          <w:szCs w:val="24"/>
          <w:lang w:eastAsia="de-DE"/>
        </w:rPr>
        <w:t xml:space="preserve"> </w:t>
      </w:r>
      <w:r>
        <w:rPr>
          <w:rFonts w:eastAsia="Times New Roman"/>
          <w:color w:val="000000"/>
          <w:szCs w:val="24"/>
          <w:lang w:eastAsia="de-DE"/>
        </w:rPr>
        <w:t>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62204" w14:textId="77777777" w:rsidR="00911D15" w:rsidRDefault="00911D15" w:rsidP="00037FFD">
      <w:pPr>
        <w:spacing w:after="0" w:line="240" w:lineRule="auto"/>
      </w:pPr>
      <w:r>
        <w:separator/>
      </w:r>
    </w:p>
  </w:endnote>
  <w:endnote w:type="continuationSeparator" w:id="0">
    <w:p w14:paraId="71227010" w14:textId="77777777" w:rsidR="00911D15" w:rsidRDefault="00911D15" w:rsidP="00037F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A2FBFB" w14:textId="77777777" w:rsidR="00911D15" w:rsidRDefault="00911D15" w:rsidP="00037FFD">
      <w:pPr>
        <w:spacing w:after="0" w:line="240" w:lineRule="auto"/>
      </w:pPr>
      <w:r>
        <w:separator/>
      </w:r>
    </w:p>
  </w:footnote>
  <w:footnote w:type="continuationSeparator" w:id="0">
    <w:p w14:paraId="603B8481" w14:textId="77777777" w:rsidR="00911D15" w:rsidRDefault="00911D15" w:rsidP="00037FFD">
      <w:pPr>
        <w:spacing w:after="0" w:line="240" w:lineRule="auto"/>
      </w:pPr>
      <w:r>
        <w:continuationSeparator/>
      </w:r>
    </w:p>
  </w:footnote>
  <w:footnote w:id="1">
    <w:p w14:paraId="3B13AF95" w14:textId="7DC44C04" w:rsidR="00037FFD" w:rsidRDefault="00037FFD">
      <w:pPr>
        <w:pStyle w:val="Funotentext"/>
      </w:pPr>
      <w:r>
        <w:rPr>
          <w:rStyle w:val="Funotenzeichen"/>
        </w:rPr>
        <w:footnoteRef/>
      </w:r>
      <w:r>
        <w:t xml:space="preserve"> </w:t>
      </w:r>
      <w:r>
        <w:rPr>
          <w:rFonts w:ascii="Calibri" w:hAnsi="Calibri" w:cs="Calibri"/>
          <w:color w:val="000000"/>
          <w:sz w:val="22"/>
          <w:szCs w:val="22"/>
          <w:shd w:val="clear" w:color="auto" w:fill="FFFFFF"/>
        </w:rPr>
        <w:t>Richt. 2,10</w:t>
      </w:r>
    </w:p>
  </w:footnote>
  <w:footnote w:id="2">
    <w:p w14:paraId="6D4AD2A5" w14:textId="06E53C4B" w:rsidR="00037FFD" w:rsidRDefault="00037FFD">
      <w:pPr>
        <w:pStyle w:val="Funotentext"/>
      </w:pPr>
      <w:r>
        <w:rPr>
          <w:rStyle w:val="Funotenzeichen"/>
        </w:rPr>
        <w:footnoteRef/>
      </w:r>
      <w:r>
        <w:t xml:space="preserve"> </w:t>
      </w:r>
      <w:r>
        <w:rPr>
          <w:rFonts w:ascii="Calibri" w:hAnsi="Calibri" w:cs="Calibri"/>
          <w:color w:val="000000"/>
          <w:sz w:val="22"/>
          <w:szCs w:val="22"/>
          <w:shd w:val="clear" w:color="auto" w:fill="FFFFFF"/>
        </w:rPr>
        <w:t>Jos. 23,15-16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E14"/>
    <w:rsid w:val="00037FFD"/>
    <w:rsid w:val="000700B0"/>
    <w:rsid w:val="00082307"/>
    <w:rsid w:val="000C66E5"/>
    <w:rsid w:val="000D088F"/>
    <w:rsid w:val="00122BD9"/>
    <w:rsid w:val="001F54C4"/>
    <w:rsid w:val="0022039F"/>
    <w:rsid w:val="00272484"/>
    <w:rsid w:val="00297F83"/>
    <w:rsid w:val="002E6D11"/>
    <w:rsid w:val="00381C0C"/>
    <w:rsid w:val="00493B65"/>
    <w:rsid w:val="00537F59"/>
    <w:rsid w:val="00593E14"/>
    <w:rsid w:val="00636F93"/>
    <w:rsid w:val="007166CE"/>
    <w:rsid w:val="00737EF6"/>
    <w:rsid w:val="00760119"/>
    <w:rsid w:val="007E1779"/>
    <w:rsid w:val="0083667B"/>
    <w:rsid w:val="008D7463"/>
    <w:rsid w:val="008E417E"/>
    <w:rsid w:val="008E63BE"/>
    <w:rsid w:val="00911D15"/>
    <w:rsid w:val="00A94DCC"/>
    <w:rsid w:val="00B365E5"/>
    <w:rsid w:val="00BD71A4"/>
    <w:rsid w:val="00C35859"/>
    <w:rsid w:val="00CC4EAC"/>
    <w:rsid w:val="00D14D4F"/>
    <w:rsid w:val="00D5498D"/>
    <w:rsid w:val="00D56329"/>
    <w:rsid w:val="00DC3900"/>
    <w:rsid w:val="00DF39B9"/>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358FB"/>
  <w15:chartTrackingRefBased/>
  <w15:docId w15:val="{C77CCDE1-B408-435B-B449-582A15B67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037FF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37FFD"/>
    <w:rPr>
      <w:rFonts w:ascii="Times New Roman" w:hAnsi="Times New Roman"/>
      <w:lang w:eastAsia="en-US"/>
    </w:rPr>
  </w:style>
  <w:style w:type="character" w:styleId="Funotenzeichen">
    <w:name w:val="footnote reference"/>
    <w:basedOn w:val="Absatz-Standardschriftart"/>
    <w:uiPriority w:val="99"/>
    <w:semiHidden/>
    <w:unhideWhenUsed/>
    <w:rsid w:val="00037F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037313966">
      <w:bodyDiv w:val="1"/>
      <w:marLeft w:val="0"/>
      <w:marRight w:val="0"/>
      <w:marTop w:val="0"/>
      <w:marBottom w:val="0"/>
      <w:divBdr>
        <w:top w:val="none" w:sz="0" w:space="0" w:color="auto"/>
        <w:left w:val="none" w:sz="0" w:space="0" w:color="auto"/>
        <w:bottom w:val="none" w:sz="0" w:space="0" w:color="auto"/>
        <w:right w:val="none" w:sz="0" w:space="0" w:color="auto"/>
      </w:divBdr>
      <w:divsChild>
        <w:div w:id="139736003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660657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4ABF3C-443F-42A3-852D-560AC518C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 2022 neu.dotx</Template>
  <TotalTime>0</TotalTime>
  <Pages>11</Pages>
  <Words>3559</Words>
  <Characters>22423</Characters>
  <Application>Microsoft Office Word</Application>
  <DocSecurity>0</DocSecurity>
  <Lines>186</Lines>
  <Paragraphs>51</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25931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Ich und mein Haus wollen dem Herren dienen</dc:title>
  <dc:subject/>
  <dc:creator>Franz-Heinrich Härter</dc:creator>
  <cp:keywords/>
  <dc:description/>
  <cp:lastModifiedBy>webmaster@glaubensstimme.de</cp:lastModifiedBy>
  <cp:revision>3</cp:revision>
  <dcterms:created xsi:type="dcterms:W3CDTF">2022-05-01T07:57:00Z</dcterms:created>
  <dcterms:modified xsi:type="dcterms:W3CDTF">2022-05-01T12:43:00Z</dcterms:modified>
  <dc:language>de</dc:language>
</cp:coreProperties>
</file>